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CISU-Code_Nature_de_fait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22-09-2023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C01.00.00</w:t>
            </w:r>
          </w:p>
        </w:tc>
        <w:tc>
          <w:tcPr>
            <w:tcW w:type="dxa" w:w="1440"/>
          </w:tcPr>
          <w:p>
            <w:r>
              <w:t>Accident de la circulation</w:t>
            </w:r>
          </w:p>
        </w:tc>
        <w:tc>
          <w:tcPr>
            <w:tcW w:type="dxa" w:w="1440"/>
          </w:tcPr>
          <w:p>
            <w:r/>
          </w:p>
        </w:tc>
        <w:tc>
          <w:tcPr>
            <w:tcW w:type="dxa" w:w="1440"/>
          </w:tcPr>
          <w:p>
            <w:r/>
          </w:p>
        </w:tc>
        <w:tc>
          <w:tcPr>
            <w:tcW w:type="dxa" w:w="1440"/>
          </w:tcPr>
          <w:p>
            <w:r/>
          </w:p>
        </w:tc>
        <w:tc>
          <w:tcPr>
            <w:tcW w:type="dxa" w:w="1440"/>
          </w:tcPr>
          <w:p>
            <w:r>
              <w:t>Accidents de circulation : gendarmerie/police/pompiers/SAMU sont les entités concernées si au moins une victime. Si aucune victime, l’entité concernée est la gendarmerie ou la police.</w:t>
            </w:r>
          </w:p>
        </w:tc>
      </w:tr>
      <w:tr>
        <w:tc>
          <w:tcPr>
            <w:tcW w:type="dxa" w:w="1440"/>
          </w:tcPr>
          <w:p>
            <w:r>
              <w:t>C01.01.00</w:t>
            </w:r>
          </w:p>
        </w:tc>
        <w:tc>
          <w:tcPr>
            <w:tcW w:type="dxa" w:w="1440"/>
          </w:tcPr>
          <w:p>
            <w:r/>
          </w:p>
        </w:tc>
        <w:tc>
          <w:tcPr>
            <w:tcW w:type="dxa" w:w="1440"/>
          </w:tcPr>
          <w:p>
            <w:r>
              <w:t>Accident routier</w:t>
            </w:r>
          </w:p>
        </w:tc>
        <w:tc>
          <w:tcPr>
            <w:tcW w:type="dxa" w:w="1440"/>
          </w:tcPr>
          <w:p>
            <w:r/>
          </w:p>
        </w:tc>
        <w:tc>
          <w:tcPr>
            <w:tcW w:type="dxa" w:w="1440"/>
          </w:tcPr>
          <w:p>
            <w:r/>
          </w:p>
        </w:tc>
        <w:tc>
          <w:tcPr>
            <w:tcW w:type="dxa" w:w="1440"/>
          </w:tcPr>
          <w:p>
            <w:r/>
          </w:p>
        </w:tc>
      </w:tr>
      <w:tr>
        <w:tc>
          <w:tcPr>
            <w:tcW w:type="dxa" w:w="1440"/>
          </w:tcPr>
          <w:p>
            <w:r>
              <w:t>C01.01.01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C01.01.02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C01.01.03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C01.01.04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L’implication d'un 2 roues « l'emporte » sur les autres types de moyens routiers</w:t>
            </w:r>
          </w:p>
        </w:tc>
      </w:tr>
      <w:tr>
        <w:tc>
          <w:tcPr>
            <w:tcW w:type="dxa" w:w="1440"/>
          </w:tcPr>
          <w:p>
            <w:r>
              <w:t>C01.01.05</w:t>
            </w:r>
          </w:p>
        </w:tc>
        <w:tc>
          <w:tcPr>
            <w:tcW w:type="dxa" w:w="1440"/>
          </w:tcPr>
          <w:p>
            <w:r/>
          </w:p>
        </w:tc>
        <w:tc>
          <w:tcPr>
            <w:tcW w:type="dxa" w:w="1440"/>
          </w:tcPr>
          <w:p>
            <w:r/>
          </w:p>
        </w:tc>
        <w:tc>
          <w:tcPr>
            <w:tcW w:type="dxa" w:w="1440"/>
          </w:tcPr>
          <w:p>
            <w:r>
              <w:t>Piéton</w:t>
            </w:r>
          </w:p>
        </w:tc>
        <w:tc>
          <w:tcPr>
            <w:tcW w:type="dxa" w:w="1440"/>
          </w:tcPr>
          <w:p>
            <w:r/>
          </w:p>
        </w:tc>
        <w:tc>
          <w:tcPr>
            <w:tcW w:type="dxa" w:w="1440"/>
          </w:tcPr>
          <w:p>
            <w:r/>
          </w:p>
        </w:tc>
      </w:tr>
      <w:tr>
        <w:tc>
          <w:tcPr>
            <w:tcW w:type="dxa" w:w="1440"/>
          </w:tcPr>
          <w:p>
            <w:r>
              <w:t>C01.01.06</w:t>
            </w:r>
          </w:p>
        </w:tc>
        <w:tc>
          <w:tcPr>
            <w:tcW w:type="dxa" w:w="1440"/>
          </w:tcPr>
          <w:p>
            <w:r/>
          </w:p>
        </w:tc>
        <w:tc>
          <w:tcPr>
            <w:tcW w:type="dxa" w:w="1440"/>
          </w:tcPr>
          <w:p>
            <w:r/>
          </w:p>
        </w:tc>
        <w:tc>
          <w:tcPr>
            <w:tcW w:type="dxa" w:w="1440"/>
          </w:tcPr>
          <w:p>
            <w:r>
              <w:t>Carambolage</w:t>
            </w:r>
          </w:p>
        </w:tc>
        <w:tc>
          <w:tcPr>
            <w:tcW w:type="dxa" w:w="1440"/>
          </w:tcPr>
          <w:p>
            <w:r>
              <w:t>Série de chocs, de collisions impliquant 4 véhicules et plus</w:t>
            </w:r>
          </w:p>
        </w:tc>
        <w:tc>
          <w:tcPr>
            <w:tcW w:type="dxa" w:w="1440"/>
          </w:tcPr>
          <w:p>
            <w:r/>
          </w:p>
        </w:tc>
      </w:tr>
      <w:tr>
        <w:tc>
          <w:tcPr>
            <w:tcW w:type="dxa" w:w="1440"/>
          </w:tcPr>
          <w:p>
            <w:r>
              <w:t>C01.02.00</w:t>
            </w:r>
          </w:p>
        </w:tc>
        <w:tc>
          <w:tcPr>
            <w:tcW w:type="dxa" w:w="1440"/>
          </w:tcPr>
          <w:p>
            <w:r/>
          </w:p>
        </w:tc>
        <w:tc>
          <w:tcPr>
            <w:tcW w:type="dxa" w:w="1440"/>
          </w:tcPr>
          <w:p>
            <w:r>
              <w:t>Accident ferroviaire</w:t>
            </w:r>
          </w:p>
        </w:tc>
        <w:tc>
          <w:tcPr>
            <w:tcW w:type="dxa" w:w="1440"/>
          </w:tcPr>
          <w:p>
            <w:r/>
          </w:p>
        </w:tc>
        <w:tc>
          <w:tcPr>
            <w:tcW w:type="dxa" w:w="1440"/>
          </w:tcPr>
          <w:p>
            <w:r/>
          </w:p>
        </w:tc>
        <w:tc>
          <w:tcPr>
            <w:tcW w:type="dxa" w:w="1440"/>
          </w:tcPr>
          <w:p>
            <w:r/>
          </w:p>
        </w:tc>
      </w:tr>
      <w:tr>
        <w:tc>
          <w:tcPr>
            <w:tcW w:type="dxa" w:w="1440"/>
          </w:tcPr>
          <w:p>
            <w:r>
              <w:t>C01.02.01</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t>L’implication d'un train « l'emporte » sur les moyens routiers</w:t>
            </w:r>
          </w:p>
        </w:tc>
      </w:tr>
      <w:tr>
        <w:tc>
          <w:tcPr>
            <w:tcW w:type="dxa" w:w="1440"/>
          </w:tcPr>
          <w:p>
            <w:r>
              <w:t>C01.02.02</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C01.03.00</w:t>
            </w:r>
          </w:p>
        </w:tc>
        <w:tc>
          <w:tcPr>
            <w:tcW w:type="dxa" w:w="1440"/>
          </w:tcPr>
          <w:p>
            <w:r/>
          </w:p>
        </w:tc>
        <w:tc>
          <w:tcPr>
            <w:tcW w:type="dxa" w:w="1440"/>
          </w:tcPr>
          <w:p>
            <w:r>
              <w:t>Accident maritime ou fluvial</w:t>
            </w:r>
          </w:p>
        </w:tc>
        <w:tc>
          <w:tcPr>
            <w:tcW w:type="dxa" w:w="1440"/>
          </w:tcPr>
          <w:p>
            <w:r/>
          </w:p>
        </w:tc>
        <w:tc>
          <w:tcPr>
            <w:tcW w:type="dxa" w:w="1440"/>
          </w:tcPr>
          <w:p>
            <w:r/>
          </w:p>
        </w:tc>
        <w:tc>
          <w:tcPr>
            <w:tcW w:type="dxa" w:w="1440"/>
          </w:tcPr>
          <w:p>
            <w:r/>
          </w:p>
        </w:tc>
      </w:tr>
      <w:tr>
        <w:tc>
          <w:tcPr>
            <w:tcW w:type="dxa" w:w="1440"/>
          </w:tcPr>
          <w:p>
            <w:r>
              <w:t>C01.03.01</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C01.03.02</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C01.04.00</w:t>
            </w:r>
          </w:p>
        </w:tc>
        <w:tc>
          <w:tcPr>
            <w:tcW w:type="dxa" w:w="1440"/>
          </w:tcPr>
          <w:p>
            <w:r/>
          </w:p>
        </w:tc>
        <w:tc>
          <w:tcPr>
            <w:tcW w:type="dxa" w:w="1440"/>
          </w:tcPr>
          <w:p>
            <w:r>
              <w:t>Accident aérien</w:t>
            </w:r>
          </w:p>
        </w:tc>
        <w:tc>
          <w:tcPr>
            <w:tcW w:type="dxa" w:w="1440"/>
          </w:tcPr>
          <w:p>
            <w:r/>
          </w:p>
        </w:tc>
        <w:tc>
          <w:tcPr>
            <w:tcW w:type="dxa" w:w="1440"/>
          </w:tcPr>
          <w:p>
            <w:r/>
          </w:p>
        </w:tc>
        <w:tc>
          <w:tcPr>
            <w:tcW w:type="dxa" w:w="1440"/>
          </w:tcPr>
          <w:p>
            <w:r/>
          </w:p>
        </w:tc>
      </w:tr>
      <w:tr>
        <w:tc>
          <w:tcPr>
            <w:tcW w:type="dxa" w:w="1440"/>
          </w:tcPr>
          <w:p>
            <w:r>
              <w:t>C01.04.01</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C01.04.02</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C01.04.03</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C01.04.04</w:t>
            </w:r>
          </w:p>
        </w:tc>
        <w:tc>
          <w:tcPr>
            <w:tcW w:type="dxa" w:w="1440"/>
          </w:tcPr>
          <w:p>
            <w:r/>
          </w:p>
        </w:tc>
        <w:tc>
          <w:tcPr>
            <w:tcW w:type="dxa" w:w="1440"/>
          </w:tcPr>
          <w:p>
            <w:r/>
          </w:p>
        </w:tc>
        <w:tc>
          <w:tcPr>
            <w:tcW w:type="dxa" w:w="1440"/>
          </w:tcPr>
          <w:p>
            <w:r>
              <w:t>Drone</w:t>
            </w:r>
          </w:p>
        </w:tc>
        <w:tc>
          <w:tcPr>
            <w:tcW w:type="dxa" w:w="1440"/>
          </w:tcPr>
          <w:p>
            <w:r>
              <w:t>Petit avion sans équipage embarqué, télécommandé ou programmé</w:t>
            </w:r>
          </w:p>
        </w:tc>
        <w:tc>
          <w:tcPr>
            <w:tcW w:type="dxa" w:w="1440"/>
          </w:tcPr>
          <w:p>
            <w:r/>
          </w:p>
        </w:tc>
      </w:tr>
      <w:tr>
        <w:tc>
          <w:tcPr>
            <w:tcW w:type="dxa" w:w="1440"/>
          </w:tcPr>
          <w:p>
            <w:r>
              <w:t>C01.05.00</w:t>
            </w:r>
          </w:p>
        </w:tc>
        <w:tc>
          <w:tcPr>
            <w:tcW w:type="dxa" w:w="1440"/>
          </w:tcPr>
          <w:p>
            <w:r/>
          </w:p>
        </w:tc>
        <w:tc>
          <w:tcPr>
            <w:tcW w:type="dxa" w:w="1440"/>
          </w:tcPr>
          <w:p>
            <w:r>
              <w:t>Autre type d’accident de circulation</w:t>
            </w:r>
          </w:p>
        </w:tc>
        <w:tc>
          <w:tcPr>
            <w:tcW w:type="dxa" w:w="1440"/>
          </w:tcPr>
          <w:p>
            <w:r/>
          </w:p>
        </w:tc>
        <w:tc>
          <w:tcPr>
            <w:tcW w:type="dxa" w:w="1440"/>
          </w:tcPr>
          <w:p>
            <w:r/>
          </w:p>
        </w:tc>
        <w:tc>
          <w:tcPr>
            <w:tcW w:type="dxa" w:w="1440"/>
          </w:tcPr>
          <w:p>
            <w:r/>
          </w:p>
        </w:tc>
      </w:tr>
      <w:tr>
        <w:tc>
          <w:tcPr>
            <w:tcW w:type="dxa" w:w="1440"/>
          </w:tcPr>
          <w:p>
            <w:r>
              <w:t>C02.00.00</w:t>
            </w:r>
          </w:p>
        </w:tc>
        <w:tc>
          <w:tcPr>
            <w:tcW w:type="dxa" w:w="1440"/>
          </w:tcPr>
          <w:p>
            <w:r>
              <w:t>Atteinte aux personnes</w:t>
            </w:r>
          </w:p>
        </w:tc>
        <w:tc>
          <w:tcPr>
            <w:tcW w:type="dxa" w:w="1440"/>
          </w:tcPr>
          <w:p>
            <w:r/>
          </w:p>
        </w:tc>
        <w:tc>
          <w:tcPr>
            <w:tcW w:type="dxa" w:w="1440"/>
          </w:tcPr>
          <w:p>
            <w:r/>
          </w:p>
        </w:tc>
        <w:tc>
          <w:tcPr>
            <w:tcW w:type="dxa" w:w="1440"/>
          </w:tcPr>
          <w:p>
            <w:r/>
          </w:p>
        </w:tc>
        <w:tc>
          <w:tcPr>
            <w:tcW w:type="dxa" w:w="1440"/>
          </w:tcPr>
          <w:p>
            <w:r/>
          </w:p>
        </w:tc>
      </w:tr>
      <w:tr>
        <w:tc>
          <w:tcPr>
            <w:tcW w:type="dxa" w:w="1440"/>
          </w:tcPr>
          <w:p>
            <w:r>
              <w:t>C02.01.00</w:t>
            </w:r>
          </w:p>
        </w:tc>
        <w:tc>
          <w:tcPr>
            <w:tcW w:type="dxa" w:w="1440"/>
          </w:tcPr>
          <w:p>
            <w:r/>
          </w:p>
        </w:tc>
        <w:tc>
          <w:tcPr>
            <w:tcW w:type="dxa" w:w="1440"/>
          </w:tcPr>
          <w:p>
            <w:r>
              <w:t>Attentat</w:t>
            </w:r>
          </w:p>
        </w:tc>
        <w:tc>
          <w:tcPr>
            <w:tcW w:type="dxa" w:w="1440"/>
          </w:tcPr>
          <w:p>
            <w:r/>
          </w:p>
        </w:tc>
        <w:tc>
          <w:tcPr>
            <w:tcW w:type="dxa" w:w="1440"/>
          </w:tcPr>
          <w:p>
            <w:r>
              <w:t>Un ou plusieurs actes de violence de nature à mettre en péril les institutions de la République ou à porter atteinte à l'intégrité du territoire national (Article 412-1 du Code Pénal) - Dont attentat sur autorité / tuerie planifiée</w:t>
            </w:r>
          </w:p>
        </w:tc>
        <w:tc>
          <w:tcPr>
            <w:tcW w:type="dxa" w:w="1440"/>
          </w:tcPr>
          <w:p>
            <w:r/>
          </w:p>
        </w:tc>
      </w:tr>
      <w:tr>
        <w:tc>
          <w:tcPr>
            <w:tcW w:type="dxa" w:w="1440"/>
          </w:tcPr>
          <w:p>
            <w:r>
              <w:t>C02.02.00</w:t>
            </w:r>
          </w:p>
        </w:tc>
        <w:tc>
          <w:tcPr>
            <w:tcW w:type="dxa" w:w="1440"/>
          </w:tcPr>
          <w:p>
            <w:r/>
          </w:p>
        </w:tc>
        <w:tc>
          <w:tcPr>
            <w:tcW w:type="dxa" w:w="1440"/>
          </w:tcPr>
          <w:p>
            <w:r>
              <w:t>Prise d’otage</w:t>
            </w:r>
          </w:p>
        </w:tc>
        <w:tc>
          <w:tcPr>
            <w:tcW w:type="dxa" w:w="1440"/>
          </w:tcPr>
          <w:p>
            <w:r/>
          </w:p>
        </w:tc>
        <w:tc>
          <w:tcPr>
            <w:tcW w:type="dxa" w:w="1440"/>
          </w:tcPr>
          <w:p>
            <w:r>
              <w:t>Détention de personnes contre leur volonté, le plus souvent dans un but revendicatif</w:t>
            </w:r>
          </w:p>
        </w:tc>
        <w:tc>
          <w:tcPr>
            <w:tcW w:type="dxa" w:w="1440"/>
          </w:tcPr>
          <w:p>
            <w:r/>
          </w:p>
        </w:tc>
      </w:tr>
      <w:tr>
        <w:tc>
          <w:tcPr>
            <w:tcW w:type="dxa" w:w="1440"/>
          </w:tcPr>
          <w:p>
            <w:r>
              <w:t>C02.03.00</w:t>
            </w:r>
          </w:p>
        </w:tc>
        <w:tc>
          <w:tcPr>
            <w:tcW w:type="dxa" w:w="1440"/>
          </w:tcPr>
          <w:p>
            <w:r/>
          </w:p>
        </w:tc>
        <w:tc>
          <w:tcPr>
            <w:tcW w:type="dxa" w:w="1440"/>
          </w:tcPr>
          <w:p>
            <w:r>
              <w:t>Homicide ou infanticide</w:t>
            </w:r>
          </w:p>
        </w:tc>
        <w:tc>
          <w:tcPr>
            <w:tcW w:type="dxa" w:w="1440"/>
          </w:tcPr>
          <w:p>
            <w:r/>
          </w:p>
        </w:tc>
        <w:tc>
          <w:tcPr>
            <w:tcW w:type="dxa" w:w="1440"/>
          </w:tcPr>
          <w:p>
            <w:r/>
          </w:p>
        </w:tc>
        <w:tc>
          <w:tcPr>
            <w:tcW w:type="dxa" w:w="1440"/>
          </w:tcPr>
          <w:p>
            <w:r/>
          </w:p>
        </w:tc>
      </w:tr>
      <w:tr>
        <w:tc>
          <w:tcPr>
            <w:tcW w:type="dxa" w:w="1440"/>
          </w:tcPr>
          <w:p>
            <w:r>
              <w:t>C02.03.01</w:t>
            </w:r>
          </w:p>
        </w:tc>
        <w:tc>
          <w:tcPr>
            <w:tcW w:type="dxa" w:w="1440"/>
          </w:tcPr>
          <w:p>
            <w:r/>
          </w:p>
        </w:tc>
        <w:tc>
          <w:tcPr>
            <w:tcW w:type="dxa" w:w="1440"/>
          </w:tcPr>
          <w:p>
            <w:r/>
          </w:p>
        </w:tc>
        <w:tc>
          <w:tcPr>
            <w:tcW w:type="dxa" w:w="1440"/>
          </w:tcPr>
          <w:p>
            <w:r>
              <w:t>Homicide</w:t>
            </w:r>
          </w:p>
        </w:tc>
        <w:tc>
          <w:tcPr>
            <w:tcW w:type="dxa" w:w="1440"/>
          </w:tcPr>
          <w:p>
            <w:r>
              <w:t>Meurtre volontaire ou involontaire d’un autre être humain</w:t>
            </w:r>
          </w:p>
        </w:tc>
        <w:tc>
          <w:tcPr>
            <w:tcW w:type="dxa" w:w="1440"/>
          </w:tcPr>
          <w:p>
            <w:r/>
          </w:p>
        </w:tc>
      </w:tr>
      <w:tr>
        <w:tc>
          <w:tcPr>
            <w:tcW w:type="dxa" w:w="1440"/>
          </w:tcPr>
          <w:p>
            <w:r>
              <w:t>C02.03.02</w:t>
            </w:r>
          </w:p>
        </w:tc>
        <w:tc>
          <w:tcPr>
            <w:tcW w:type="dxa" w:w="1440"/>
          </w:tcPr>
          <w:p>
            <w:r/>
          </w:p>
        </w:tc>
        <w:tc>
          <w:tcPr>
            <w:tcW w:type="dxa" w:w="1440"/>
          </w:tcPr>
          <w:p>
            <w:r/>
          </w:p>
        </w:tc>
        <w:tc>
          <w:tcPr>
            <w:tcW w:type="dxa" w:w="1440"/>
          </w:tcPr>
          <w:p>
            <w:r>
              <w:t>Infanticide</w:t>
            </w:r>
          </w:p>
        </w:tc>
        <w:tc>
          <w:tcPr>
            <w:tcW w:type="dxa" w:w="1440"/>
          </w:tcPr>
          <w:p>
            <w:r>
              <w:t>Meurtre volontaire ou involontaire d’un autre être humain âgé de moins de 15 ans</w:t>
            </w:r>
          </w:p>
        </w:tc>
        <w:tc>
          <w:tcPr>
            <w:tcW w:type="dxa" w:w="1440"/>
          </w:tcPr>
          <w:p>
            <w:r/>
          </w:p>
        </w:tc>
      </w:tr>
      <w:tr>
        <w:tc>
          <w:tcPr>
            <w:tcW w:type="dxa" w:w="1440"/>
          </w:tcPr>
          <w:p>
            <w:r>
              <w:t>C02.04.00</w:t>
            </w:r>
          </w:p>
        </w:tc>
        <w:tc>
          <w:tcPr>
            <w:tcW w:type="dxa" w:w="1440"/>
          </w:tcPr>
          <w:p>
            <w:r/>
          </w:p>
        </w:tc>
        <w:tc>
          <w:tcPr>
            <w:tcW w:type="dxa" w:w="1440"/>
          </w:tcPr>
          <w:p>
            <w:r>
              <w:t>Enlèvement / séquestration</w:t>
            </w:r>
          </w:p>
        </w:tc>
        <w:tc>
          <w:tcPr>
            <w:tcW w:type="dxa" w:w="1440"/>
          </w:tcPr>
          <w:p>
            <w:r/>
          </w:p>
        </w:tc>
        <w:tc>
          <w:tcPr>
            <w:tcW w:type="dxa" w:w="1440"/>
          </w:tcPr>
          <w:p>
            <w:r/>
          </w:p>
        </w:tc>
        <w:tc>
          <w:tcPr>
            <w:tcW w:type="dxa" w:w="1440"/>
          </w:tcPr>
          <w:p>
            <w:r/>
          </w:p>
        </w:tc>
      </w:tr>
      <w:tr>
        <w:tc>
          <w:tcPr>
            <w:tcW w:type="dxa" w:w="1440"/>
          </w:tcPr>
          <w:p>
            <w:r>
              <w:t>C02.04.01</w:t>
            </w:r>
          </w:p>
        </w:tc>
        <w:tc>
          <w:tcPr>
            <w:tcW w:type="dxa" w:w="1440"/>
          </w:tcPr>
          <w:p>
            <w:r/>
          </w:p>
        </w:tc>
        <w:tc>
          <w:tcPr>
            <w:tcW w:type="dxa" w:w="1440"/>
          </w:tcPr>
          <w:p>
            <w:r/>
          </w:p>
        </w:tc>
        <w:tc>
          <w:tcPr>
            <w:tcW w:type="dxa" w:w="1440"/>
          </w:tcPr>
          <w:p>
            <w:r>
              <w:t>Alerte enlèvement</w:t>
            </w:r>
          </w:p>
        </w:tc>
        <w:tc>
          <w:tcPr>
            <w:tcW w:type="dxa" w:w="1440"/>
          </w:tcPr>
          <w:p>
            <w:r>
              <w:t>&gt; Enlèvement d’un enfant sujet au déclenchement du dispositif Alerte Enlèvement par le procureur de la République territorialement compétent</w:t>
              <w:br/>
              <w:t>&gt; 4 critères de déclenchement :</w:t>
              <w:br/>
              <w:t>* Enlèvement avéré (il ne s’agit pas d’une disparition, même inquiétante)</w:t>
              <w:br/>
              <w:t>* La victime est mineure</w:t>
              <w:br/>
              <w:t>* La vie ou l’intégrité physique de l’enfant est en danger</w:t>
            </w:r>
          </w:p>
        </w:tc>
        <w:tc>
          <w:tcPr>
            <w:tcW w:type="dxa" w:w="1440"/>
          </w:tcPr>
          <w:p>
            <w:r/>
          </w:p>
        </w:tc>
      </w:tr>
      <w:tr>
        <w:tc>
          <w:tcPr>
            <w:tcW w:type="dxa" w:w="1440"/>
          </w:tcPr>
          <w:p>
            <w:r>
              <w:t>C02.04.02</w:t>
            </w:r>
          </w:p>
        </w:tc>
        <w:tc>
          <w:tcPr>
            <w:tcW w:type="dxa" w:w="1440"/>
          </w:tcPr>
          <w:p>
            <w:r/>
          </w:p>
        </w:tc>
        <w:tc>
          <w:tcPr>
            <w:tcW w:type="dxa" w:w="1440"/>
          </w:tcPr>
          <w:p>
            <w:r/>
          </w:p>
        </w:tc>
        <w:tc>
          <w:tcPr>
            <w:tcW w:type="dxa" w:w="1440"/>
          </w:tcPr>
          <w:p>
            <w:r>
              <w:t>Enlèvement</w:t>
            </w:r>
          </w:p>
        </w:tc>
        <w:tc>
          <w:tcPr>
            <w:tcW w:type="dxa" w:w="1440"/>
          </w:tcPr>
          <w:p>
            <w:r>
              <w:t>Enlèvement d’une personne (il ne s’agit pas d’une disparition, même inquiétante)</w:t>
            </w:r>
          </w:p>
        </w:tc>
        <w:tc>
          <w:tcPr>
            <w:tcW w:type="dxa" w:w="1440"/>
          </w:tcPr>
          <w:p>
            <w:r/>
          </w:p>
        </w:tc>
      </w:tr>
      <w:tr>
        <w:tc>
          <w:tcPr>
            <w:tcW w:type="dxa" w:w="1440"/>
          </w:tcPr>
          <w:p>
            <w:r>
              <w:t>C02.04.03</w:t>
            </w:r>
          </w:p>
        </w:tc>
        <w:tc>
          <w:tcPr>
            <w:tcW w:type="dxa" w:w="1440"/>
          </w:tcPr>
          <w:p>
            <w:r/>
          </w:p>
        </w:tc>
        <w:tc>
          <w:tcPr>
            <w:tcW w:type="dxa" w:w="1440"/>
          </w:tcPr>
          <w:p>
            <w:r/>
          </w:p>
        </w:tc>
        <w:tc>
          <w:tcPr>
            <w:tcW w:type="dxa" w:w="1440"/>
          </w:tcPr>
          <w:p>
            <w:r>
              <w:t>Séquestration</w:t>
            </w:r>
          </w:p>
        </w:tc>
        <w:tc>
          <w:tcPr>
            <w:tcW w:type="dxa" w:w="1440"/>
          </w:tcPr>
          <w:p>
            <w:r>
              <w:t>Action de retenir une personne enfermée contre son gré en dehors de toute autorité légale en usant de violence, de ruse ou de la menace</w:t>
            </w:r>
          </w:p>
        </w:tc>
        <w:tc>
          <w:tcPr>
            <w:tcW w:type="dxa" w:w="1440"/>
          </w:tcPr>
          <w:p>
            <w:r/>
          </w:p>
        </w:tc>
      </w:tr>
      <w:tr>
        <w:tc>
          <w:tcPr>
            <w:tcW w:type="dxa" w:w="1440"/>
          </w:tcPr>
          <w:p>
            <w:r>
              <w:t>C02.05.00</w:t>
            </w:r>
          </w:p>
        </w:tc>
        <w:tc>
          <w:tcPr>
            <w:tcW w:type="dxa" w:w="1440"/>
          </w:tcPr>
          <w:p>
            <w:r/>
          </w:p>
        </w:tc>
        <w:tc>
          <w:tcPr>
            <w:tcW w:type="dxa" w:w="1440"/>
          </w:tcPr>
          <w:p>
            <w:r>
              <w:t>Pathologie / maladie</w:t>
            </w:r>
          </w:p>
        </w:tc>
        <w:tc>
          <w:tcPr>
            <w:tcW w:type="dxa" w:w="1440"/>
          </w:tcPr>
          <w:p>
            <w:r/>
          </w:p>
        </w:tc>
        <w:tc>
          <w:tcPr>
            <w:tcW w:type="dxa" w:w="1440"/>
          </w:tcPr>
          <w:p>
            <w:r/>
          </w:p>
        </w:tc>
        <w:tc>
          <w:tcPr>
            <w:tcW w:type="dxa" w:w="1440"/>
          </w:tcPr>
          <w:p>
            <w:r/>
          </w:p>
        </w:tc>
      </w:tr>
      <w:tr>
        <w:tc>
          <w:tcPr>
            <w:tcW w:type="dxa" w:w="1440"/>
          </w:tcPr>
          <w:p>
            <w:r>
              <w:t>C02.05.01</w:t>
            </w:r>
          </w:p>
        </w:tc>
        <w:tc>
          <w:tcPr>
            <w:tcW w:type="dxa" w:w="1440"/>
          </w:tcPr>
          <w:p>
            <w:r/>
          </w:p>
        </w:tc>
        <w:tc>
          <w:tcPr>
            <w:tcW w:type="dxa" w:w="1440"/>
          </w:tcPr>
          <w:p>
            <w:r/>
          </w:p>
        </w:tc>
        <w:tc>
          <w:tcPr>
            <w:tcW w:type="dxa" w:w="1440"/>
          </w:tcPr>
          <w:p>
            <w:r>
              <w:t>Médicale</w:t>
            </w:r>
          </w:p>
        </w:tc>
        <w:tc>
          <w:tcPr>
            <w:tcW w:type="dxa" w:w="1440"/>
          </w:tcPr>
          <w:p>
            <w:r>
              <w:t>Tout problème médical autre qu’obstétrique ou psychiatrique (liste détaillée disponible dans les motifs de recours médico-secouriste)</w:t>
            </w:r>
          </w:p>
        </w:tc>
        <w:tc>
          <w:tcPr>
            <w:tcW w:type="dxa" w:w="1440"/>
          </w:tcPr>
          <w:p>
            <w:r/>
          </w:p>
        </w:tc>
      </w:tr>
      <w:tr>
        <w:tc>
          <w:tcPr>
            <w:tcW w:type="dxa" w:w="1440"/>
          </w:tcPr>
          <w:p>
            <w:r>
              <w:t>C02.05.02</w:t>
            </w:r>
          </w:p>
        </w:tc>
        <w:tc>
          <w:tcPr>
            <w:tcW w:type="dxa" w:w="1440"/>
          </w:tcPr>
          <w:p>
            <w:r/>
          </w:p>
        </w:tc>
        <w:tc>
          <w:tcPr>
            <w:tcW w:type="dxa" w:w="1440"/>
          </w:tcPr>
          <w:p>
            <w:r/>
          </w:p>
        </w:tc>
        <w:tc>
          <w:tcPr>
            <w:tcW w:type="dxa" w:w="1440"/>
          </w:tcPr>
          <w:p>
            <w:r>
              <w:t>Obstétrique</w:t>
            </w:r>
          </w:p>
        </w:tc>
        <w:tc>
          <w:tcPr>
            <w:tcW w:type="dxa" w:w="1440"/>
          </w:tcPr>
          <w:p>
            <w:r>
              <w:t>Tout problème médical relatif à la grossesse et à l'accouchement</w:t>
            </w:r>
          </w:p>
        </w:tc>
        <w:tc>
          <w:tcPr>
            <w:tcW w:type="dxa" w:w="1440"/>
          </w:tcPr>
          <w:p>
            <w:r/>
          </w:p>
        </w:tc>
      </w:tr>
      <w:tr>
        <w:tc>
          <w:tcPr>
            <w:tcW w:type="dxa" w:w="1440"/>
          </w:tcPr>
          <w:p>
            <w:r>
              <w:t>C02.05.03</w:t>
            </w:r>
          </w:p>
        </w:tc>
        <w:tc>
          <w:tcPr>
            <w:tcW w:type="dxa" w:w="1440"/>
          </w:tcPr>
          <w:p>
            <w:r/>
          </w:p>
        </w:tc>
        <w:tc>
          <w:tcPr>
            <w:tcW w:type="dxa" w:w="1440"/>
          </w:tcPr>
          <w:p>
            <w:r/>
          </w:p>
        </w:tc>
        <w:tc>
          <w:tcPr>
            <w:tcW w:type="dxa" w:w="1440"/>
          </w:tcPr>
          <w:p>
            <w:r>
              <w:t>Psychiatrique</w:t>
            </w:r>
          </w:p>
        </w:tc>
        <w:tc>
          <w:tcPr>
            <w:tcW w:type="dxa" w:w="1440"/>
          </w:tcPr>
          <w:p>
            <w:r>
              <w:t>Tout problème médical relatif à un problème psychiatrique (dont HDT / HO / Hospitalisation sans consentement)</w:t>
            </w:r>
          </w:p>
        </w:tc>
        <w:tc>
          <w:tcPr>
            <w:tcW w:type="dxa" w:w="1440"/>
          </w:tcPr>
          <w:p>
            <w:r/>
          </w:p>
        </w:tc>
      </w:tr>
      <w:tr>
        <w:tc>
          <w:tcPr>
            <w:tcW w:type="dxa" w:w="1440"/>
          </w:tcPr>
          <w:p>
            <w:r>
              <w:t>C02.06.00</w:t>
            </w:r>
          </w:p>
        </w:tc>
        <w:tc>
          <w:tcPr>
            <w:tcW w:type="dxa" w:w="1440"/>
          </w:tcPr>
          <w:p>
            <w:r/>
          </w:p>
        </w:tc>
        <w:tc>
          <w:tcPr>
            <w:tcW w:type="dxa" w:w="1440"/>
          </w:tcPr>
          <w:p>
            <w:r>
              <w:t>Épidémie / TIAC</w:t>
            </w:r>
          </w:p>
        </w:tc>
        <w:tc>
          <w:tcPr>
            <w:tcW w:type="dxa" w:w="1440"/>
          </w:tcPr>
          <w:p>
            <w:r/>
          </w:p>
        </w:tc>
        <w:tc>
          <w:tcPr>
            <w:tcW w:type="dxa" w:w="1440"/>
          </w:tcPr>
          <w:p>
            <w:r/>
          </w:p>
        </w:tc>
        <w:tc>
          <w:tcPr>
            <w:tcW w:type="dxa" w:w="1440"/>
          </w:tcPr>
          <w:p>
            <w:r/>
          </w:p>
        </w:tc>
      </w:tr>
      <w:tr>
        <w:tc>
          <w:tcPr>
            <w:tcW w:type="dxa" w:w="1440"/>
          </w:tcPr>
          <w:p>
            <w:r>
              <w:t>C02.06.01</w:t>
            </w:r>
          </w:p>
        </w:tc>
        <w:tc>
          <w:tcPr>
            <w:tcW w:type="dxa" w:w="1440"/>
          </w:tcPr>
          <w:p>
            <w:r/>
          </w:p>
        </w:tc>
        <w:tc>
          <w:tcPr>
            <w:tcW w:type="dxa" w:w="1440"/>
          </w:tcPr>
          <w:p>
            <w:r/>
          </w:p>
        </w:tc>
        <w:tc>
          <w:tcPr>
            <w:tcW w:type="dxa" w:w="1440"/>
          </w:tcPr>
          <w:p>
            <w:r>
              <w:t>Intoxication alimentaire collective (TIAC)</w:t>
            </w:r>
          </w:p>
        </w:tc>
        <w:tc>
          <w:tcPr>
            <w:tcW w:type="dxa" w:w="1440"/>
          </w:tcPr>
          <w:p>
            <w:r>
              <w:t>Apparition d’au moins deux cas similaires d’une symptomatologie, en général gastro-intestinale, dont on peut rapporter la cause à une même origine alimentaire</w:t>
            </w:r>
          </w:p>
        </w:tc>
        <w:tc>
          <w:tcPr>
            <w:tcW w:type="dxa" w:w="1440"/>
          </w:tcPr>
          <w:p>
            <w:r/>
          </w:p>
        </w:tc>
      </w:tr>
      <w:tr>
        <w:tc>
          <w:tcPr>
            <w:tcW w:type="dxa" w:w="1440"/>
          </w:tcPr>
          <w:p>
            <w:r>
              <w:t>C02.07.00</w:t>
            </w:r>
          </w:p>
        </w:tc>
        <w:tc>
          <w:tcPr>
            <w:tcW w:type="dxa" w:w="1440"/>
          </w:tcPr>
          <w:p>
            <w:r/>
          </w:p>
        </w:tc>
        <w:tc>
          <w:tcPr>
            <w:tcW w:type="dxa" w:w="1440"/>
          </w:tcPr>
          <w:p>
            <w:r>
              <w:t>Personne exposée (à)</w:t>
            </w:r>
          </w:p>
        </w:tc>
        <w:tc>
          <w:tcPr>
            <w:tcW w:type="dxa" w:w="1440"/>
          </w:tcPr>
          <w:p>
            <w:r/>
          </w:p>
        </w:tc>
        <w:tc>
          <w:tcPr>
            <w:tcW w:type="dxa" w:w="1440"/>
          </w:tcPr>
          <w:p>
            <w:r/>
          </w:p>
        </w:tc>
        <w:tc>
          <w:tcPr>
            <w:tcW w:type="dxa" w:w="1440"/>
          </w:tcPr>
          <w:p>
            <w:r/>
          </w:p>
        </w:tc>
      </w:tr>
      <w:tr>
        <w:tc>
          <w:tcPr>
            <w:tcW w:type="dxa" w:w="1440"/>
          </w:tcPr>
          <w:p>
            <w:r>
              <w:t>C02.07.01</w:t>
            </w:r>
          </w:p>
        </w:tc>
        <w:tc>
          <w:tcPr>
            <w:tcW w:type="dxa" w:w="1440"/>
          </w:tcPr>
          <w:p>
            <w:r/>
          </w:p>
        </w:tc>
        <w:tc>
          <w:tcPr>
            <w:tcW w:type="dxa" w:w="1440"/>
          </w:tcPr>
          <w:p>
            <w:r/>
          </w:p>
        </w:tc>
        <w:tc>
          <w:tcPr>
            <w:tcW w:type="dxa" w:w="1440"/>
          </w:tcPr>
          <w:p>
            <w:r>
              <w:t>à la chaleur, canicule</w:t>
            </w:r>
          </w:p>
        </w:tc>
        <w:tc>
          <w:tcPr>
            <w:tcW w:type="dxa" w:w="1440"/>
          </w:tcPr>
          <w:p>
            <w:r/>
          </w:p>
        </w:tc>
        <w:tc>
          <w:tcPr>
            <w:tcW w:type="dxa" w:w="1440"/>
          </w:tcPr>
          <w:p>
            <w:r/>
          </w:p>
        </w:tc>
      </w:tr>
      <w:tr>
        <w:tc>
          <w:tcPr>
            <w:tcW w:type="dxa" w:w="1440"/>
          </w:tcPr>
          <w:p>
            <w:r>
              <w:t>C02.07.02</w:t>
            </w:r>
          </w:p>
        </w:tc>
        <w:tc>
          <w:tcPr>
            <w:tcW w:type="dxa" w:w="1440"/>
          </w:tcPr>
          <w:p>
            <w:r/>
          </w:p>
        </w:tc>
        <w:tc>
          <w:tcPr>
            <w:tcW w:type="dxa" w:w="1440"/>
          </w:tcPr>
          <w:p>
            <w:r/>
          </w:p>
        </w:tc>
        <w:tc>
          <w:tcPr>
            <w:tcW w:type="dxa" w:w="1440"/>
          </w:tcPr>
          <w:p>
            <w:r>
              <w:t>au froid</w:t>
            </w:r>
          </w:p>
        </w:tc>
        <w:tc>
          <w:tcPr>
            <w:tcW w:type="dxa" w:w="1440"/>
          </w:tcPr>
          <w:p>
            <w:r/>
          </w:p>
        </w:tc>
        <w:tc>
          <w:tcPr>
            <w:tcW w:type="dxa" w:w="1440"/>
          </w:tcPr>
          <w:p>
            <w:r/>
          </w:p>
        </w:tc>
      </w:tr>
      <w:tr>
        <w:tc>
          <w:tcPr>
            <w:tcW w:type="dxa" w:w="1440"/>
          </w:tcPr>
          <w:p>
            <w:r>
              <w:t>C02.07.03</w:t>
            </w:r>
          </w:p>
        </w:tc>
        <w:tc>
          <w:tcPr>
            <w:tcW w:type="dxa" w:w="1440"/>
          </w:tcPr>
          <w:p>
            <w:r/>
          </w:p>
        </w:tc>
        <w:tc>
          <w:tcPr>
            <w:tcW w:type="dxa" w:w="1440"/>
          </w:tcPr>
          <w:p>
            <w:r/>
          </w:p>
        </w:tc>
        <w:tc>
          <w:tcPr>
            <w:tcW w:type="dxa" w:w="1440"/>
          </w:tcPr>
          <w:p>
            <w:r>
              <w:t>aux flammes, à la fumée</w:t>
            </w:r>
          </w:p>
        </w:tc>
        <w:tc>
          <w:tcPr>
            <w:tcW w:type="dxa" w:w="1440"/>
          </w:tcPr>
          <w:p>
            <w:r/>
          </w:p>
        </w:tc>
        <w:tc>
          <w:tcPr>
            <w:tcW w:type="dxa" w:w="1440"/>
          </w:tcPr>
          <w:p>
            <w:r/>
          </w:p>
        </w:tc>
      </w:tr>
      <w:tr>
        <w:tc>
          <w:tcPr>
            <w:tcW w:type="dxa" w:w="1440"/>
          </w:tcPr>
          <w:p>
            <w:r>
              <w:t>C02.07.04</w:t>
            </w:r>
          </w:p>
        </w:tc>
        <w:tc>
          <w:tcPr>
            <w:tcW w:type="dxa" w:w="1440"/>
          </w:tcPr>
          <w:p>
            <w:r/>
          </w:p>
        </w:tc>
        <w:tc>
          <w:tcPr>
            <w:tcW w:type="dxa" w:w="1440"/>
          </w:tcPr>
          <w:p>
            <w:r/>
          </w:p>
        </w:tc>
        <w:tc>
          <w:tcPr>
            <w:tcW w:type="dxa" w:w="1440"/>
          </w:tcPr>
          <w:p>
            <w:r>
              <w:t>à produits chimiques ou toxiques / Accident technologique / Intervention à caractère NRBC</w:t>
            </w:r>
          </w:p>
        </w:tc>
        <w:tc>
          <w:tcPr>
            <w:tcW w:type="dxa" w:w="1440"/>
          </w:tcPr>
          <w:p>
            <w:r>
              <w:t>NRBC : nucléaire, radiologique, biologique et/ou chimique</w:t>
            </w:r>
          </w:p>
        </w:tc>
        <w:tc>
          <w:tcPr>
            <w:tcW w:type="dxa" w:w="1440"/>
          </w:tcPr>
          <w:p>
            <w:r/>
          </w:p>
        </w:tc>
      </w:tr>
      <w:tr>
        <w:tc>
          <w:tcPr>
            <w:tcW w:type="dxa" w:w="1440"/>
          </w:tcPr>
          <w:p>
            <w:r>
              <w:t>C02.07.05</w:t>
            </w:r>
          </w:p>
        </w:tc>
        <w:tc>
          <w:tcPr>
            <w:tcW w:type="dxa" w:w="1440"/>
          </w:tcPr>
          <w:p>
            <w:r/>
          </w:p>
        </w:tc>
        <w:tc>
          <w:tcPr>
            <w:tcW w:type="dxa" w:w="1440"/>
          </w:tcPr>
          <w:p>
            <w:r/>
          </w:p>
        </w:tc>
        <w:tc>
          <w:tcPr>
            <w:tcW w:type="dxa" w:w="1440"/>
          </w:tcPr>
          <w:p>
            <w:r>
              <w:t>Electrisation, foudroiement</w:t>
            </w:r>
          </w:p>
        </w:tc>
        <w:tc>
          <w:tcPr>
            <w:tcW w:type="dxa" w:w="1440"/>
          </w:tcPr>
          <w:p>
            <w:r/>
          </w:p>
        </w:tc>
        <w:tc>
          <w:tcPr>
            <w:tcW w:type="dxa" w:w="1440"/>
          </w:tcPr>
          <w:p>
            <w:r/>
          </w:p>
        </w:tc>
      </w:tr>
      <w:tr>
        <w:tc>
          <w:tcPr>
            <w:tcW w:type="dxa" w:w="1440"/>
          </w:tcPr>
          <w:p>
            <w:r>
              <w:t>C02.08.00</w:t>
            </w:r>
          </w:p>
        </w:tc>
        <w:tc>
          <w:tcPr>
            <w:tcW w:type="dxa" w:w="1440"/>
          </w:tcPr>
          <w:p>
            <w:r/>
          </w:p>
        </w:tc>
        <w:tc>
          <w:tcPr>
            <w:tcW w:type="dxa" w:w="1440"/>
          </w:tcPr>
          <w:p>
            <w:r>
              <w:t>Traumatisme / Accident</w:t>
            </w:r>
          </w:p>
        </w:tc>
        <w:tc>
          <w:tcPr>
            <w:tcW w:type="dxa" w:w="1440"/>
          </w:tcPr>
          <w:p>
            <w:r/>
          </w:p>
        </w:tc>
        <w:tc>
          <w:tcPr>
            <w:tcW w:type="dxa" w:w="1440"/>
          </w:tcPr>
          <w:p>
            <w:r/>
          </w:p>
        </w:tc>
        <w:tc>
          <w:tcPr>
            <w:tcW w:type="dxa" w:w="1440"/>
          </w:tcPr>
          <w:p>
            <w:r/>
          </w:p>
        </w:tc>
      </w:tr>
      <w:tr>
        <w:tc>
          <w:tcPr>
            <w:tcW w:type="dxa" w:w="1440"/>
          </w:tcPr>
          <w:p>
            <w:r>
              <w:t>C02.08.01</w:t>
            </w:r>
          </w:p>
        </w:tc>
        <w:tc>
          <w:tcPr>
            <w:tcW w:type="dxa" w:w="1440"/>
          </w:tcPr>
          <w:p>
            <w:r/>
          </w:p>
        </w:tc>
        <w:tc>
          <w:tcPr>
            <w:tcW w:type="dxa" w:w="1440"/>
          </w:tcPr>
          <w:p>
            <w:r/>
          </w:p>
        </w:tc>
        <w:tc>
          <w:tcPr>
            <w:tcW w:type="dxa" w:w="1440"/>
          </w:tcPr>
          <w:p>
            <w:r>
              <w:t>Accident avec machine professionnelle / Accident du travail</w:t>
            </w:r>
          </w:p>
        </w:tc>
        <w:tc>
          <w:tcPr>
            <w:tcW w:type="dxa" w:w="1440"/>
          </w:tcPr>
          <w:p>
            <w:r>
              <w:t>A l’occasion et par le fait du travail dans un milieu professionnel</w:t>
            </w:r>
          </w:p>
        </w:tc>
        <w:tc>
          <w:tcPr>
            <w:tcW w:type="dxa" w:w="1440"/>
          </w:tcPr>
          <w:p>
            <w:r/>
          </w:p>
        </w:tc>
      </w:tr>
      <w:tr>
        <w:tc>
          <w:tcPr>
            <w:tcW w:type="dxa" w:w="1440"/>
          </w:tcPr>
          <w:p>
            <w:r>
              <w:t>C02.08.02</w:t>
            </w:r>
          </w:p>
        </w:tc>
        <w:tc>
          <w:tcPr>
            <w:tcW w:type="dxa" w:w="1440"/>
          </w:tcPr>
          <w:p>
            <w:r/>
          </w:p>
        </w:tc>
        <w:tc>
          <w:tcPr>
            <w:tcW w:type="dxa" w:w="1440"/>
          </w:tcPr>
          <w:p>
            <w:r/>
          </w:p>
        </w:tc>
        <w:tc>
          <w:tcPr>
            <w:tcW w:type="dxa" w:w="1440"/>
          </w:tcPr>
          <w:p>
            <w:r>
              <w:t>Accident domestique</w:t>
            </w:r>
          </w:p>
        </w:tc>
        <w:tc>
          <w:tcPr>
            <w:tcW w:type="dxa" w:w="1440"/>
          </w:tcPr>
          <w:p>
            <w:r>
              <w:t>&gt; Tout accident (traumatisme, intoxication, brûlure, …) survenu à l’intérieur d’un domicile ou de ses dépendances, impliquant une ou plusieurs victimes qui se livraient à une occupation non rémunérée</w:t>
              <w:br/>
              <w:t>&gt; Dont électroménager, appareil domestique, jouet</w:t>
            </w:r>
          </w:p>
        </w:tc>
        <w:tc>
          <w:tcPr>
            <w:tcW w:type="dxa" w:w="1440"/>
          </w:tcPr>
          <w:p>
            <w:r/>
          </w:p>
        </w:tc>
      </w:tr>
      <w:tr>
        <w:tc>
          <w:tcPr>
            <w:tcW w:type="dxa" w:w="1440"/>
          </w:tcPr>
          <w:p>
            <w:r>
              <w:t>C02.08.03</w:t>
            </w:r>
          </w:p>
        </w:tc>
        <w:tc>
          <w:tcPr>
            <w:tcW w:type="dxa" w:w="1440"/>
          </w:tcPr>
          <w:p>
            <w:r/>
          </w:p>
        </w:tc>
        <w:tc>
          <w:tcPr>
            <w:tcW w:type="dxa" w:w="1440"/>
          </w:tcPr>
          <w:p>
            <w:r/>
          </w:p>
        </w:tc>
        <w:tc>
          <w:tcPr>
            <w:tcW w:type="dxa" w:w="1440"/>
          </w:tcPr>
          <w:p>
            <w:r>
              <w:t>Autre accident (hors sport et loisirs)</w:t>
            </w:r>
          </w:p>
        </w:tc>
        <w:tc>
          <w:tcPr>
            <w:tcW w:type="dxa" w:w="1440"/>
          </w:tcPr>
          <w:p>
            <w:r/>
          </w:p>
        </w:tc>
        <w:tc>
          <w:tcPr>
            <w:tcW w:type="dxa" w:w="1440"/>
          </w:tcPr>
          <w:p>
            <w:r/>
          </w:p>
        </w:tc>
      </w:tr>
      <w:tr>
        <w:tc>
          <w:tcPr>
            <w:tcW w:type="dxa" w:w="1440"/>
          </w:tcPr>
          <w:p>
            <w:r>
              <w:t>C02.08.04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C02.08.05</w:t>
            </w:r>
          </w:p>
        </w:tc>
        <w:tc>
          <w:tcPr>
            <w:tcW w:type="dxa" w:w="1440"/>
          </w:tcPr>
          <w:p>
            <w:r/>
          </w:p>
        </w:tc>
        <w:tc>
          <w:tcPr>
            <w:tcW w:type="dxa" w:w="1440"/>
          </w:tcPr>
          <w:p>
            <w:r/>
          </w:p>
        </w:tc>
        <w:tc>
          <w:tcPr>
            <w:tcW w:type="dxa" w:w="1440"/>
          </w:tcPr>
          <w:p>
            <w:r>
              <w:t>Par objet tranchant ou perforant</w:t>
            </w:r>
          </w:p>
        </w:tc>
        <w:tc>
          <w:tcPr>
            <w:tcW w:type="dxa" w:w="1440"/>
          </w:tcPr>
          <w:p>
            <w:r/>
          </w:p>
        </w:tc>
        <w:tc>
          <w:tcPr>
            <w:tcW w:type="dxa" w:w="1440"/>
          </w:tcPr>
          <w:p>
            <w:r/>
          </w:p>
        </w:tc>
      </w:tr>
      <w:tr>
        <w:tc>
          <w:tcPr>
            <w:tcW w:type="dxa" w:w="1440"/>
          </w:tcPr>
          <w:p>
            <w:r>
              <w:t>C02.08.06</w:t>
            </w:r>
          </w:p>
        </w:tc>
        <w:tc>
          <w:tcPr>
            <w:tcW w:type="dxa" w:w="1440"/>
          </w:tcPr>
          <w:p>
            <w:r/>
          </w:p>
        </w:tc>
        <w:tc>
          <w:tcPr>
            <w:tcW w:type="dxa" w:w="1440"/>
          </w:tcPr>
          <w:p>
            <w:r/>
          </w:p>
        </w:tc>
        <w:tc>
          <w:tcPr>
            <w:tcW w:type="dxa" w:w="1440"/>
          </w:tcPr>
          <w:p>
            <w:r>
              <w:t>Blessures, piqûre, morsure d'animaux</w:t>
            </w:r>
          </w:p>
        </w:tc>
        <w:tc>
          <w:tcPr>
            <w:tcW w:type="dxa" w:w="1440"/>
          </w:tcPr>
          <w:p>
            <w:r/>
          </w:p>
        </w:tc>
        <w:tc>
          <w:tcPr>
            <w:tcW w:type="dxa" w:w="1440"/>
          </w:tcPr>
          <w:p>
            <w:r/>
          </w:p>
        </w:tc>
      </w:tr>
      <w:tr>
        <w:tc>
          <w:tcPr>
            <w:tcW w:type="dxa" w:w="1440"/>
          </w:tcPr>
          <w:p>
            <w:r>
              <w:t>C02.08.07</w:t>
            </w:r>
          </w:p>
        </w:tc>
        <w:tc>
          <w:tcPr>
            <w:tcW w:type="dxa" w:w="1440"/>
          </w:tcPr>
          <w:p>
            <w:r/>
          </w:p>
        </w:tc>
        <w:tc>
          <w:tcPr>
            <w:tcW w:type="dxa" w:w="1440"/>
          </w:tcPr>
          <w:p>
            <w:r/>
          </w:p>
        </w:tc>
        <w:tc>
          <w:tcPr>
            <w:tcW w:type="dxa" w:w="1440"/>
          </w:tcPr>
          <w:p>
            <w:r>
              <w:t>Pendaison / strangulation accidentelle</w:t>
            </w:r>
          </w:p>
        </w:tc>
        <w:tc>
          <w:tcPr>
            <w:tcW w:type="dxa" w:w="1440"/>
          </w:tcPr>
          <w:p>
            <w:r/>
          </w:p>
        </w:tc>
        <w:tc>
          <w:tcPr>
            <w:tcW w:type="dxa" w:w="1440"/>
          </w:tcPr>
          <w:p>
            <w:r/>
          </w:p>
        </w:tc>
      </w:tr>
      <w:tr>
        <w:tc>
          <w:tcPr>
            <w:tcW w:type="dxa" w:w="1440"/>
          </w:tcPr>
          <w:p>
            <w:r>
              <w:t>C02.08.08</w:t>
            </w:r>
          </w:p>
        </w:tc>
        <w:tc>
          <w:tcPr>
            <w:tcW w:type="dxa" w:w="1440"/>
          </w:tcPr>
          <w:p>
            <w:r/>
          </w:p>
        </w:tc>
        <w:tc>
          <w:tcPr>
            <w:tcW w:type="dxa" w:w="1440"/>
          </w:tcPr>
          <w:p>
            <w:r/>
          </w:p>
        </w:tc>
        <w:tc>
          <w:tcPr>
            <w:tcW w:type="dxa" w:w="1440"/>
          </w:tcPr>
          <w:p>
            <w:r>
              <w:t>Etouffement / fausse route</w:t>
            </w:r>
          </w:p>
        </w:tc>
        <w:tc>
          <w:tcPr>
            <w:tcW w:type="dxa" w:w="1440"/>
          </w:tcPr>
          <w:p>
            <w:r/>
          </w:p>
        </w:tc>
        <w:tc>
          <w:tcPr>
            <w:tcW w:type="dxa" w:w="1440"/>
          </w:tcPr>
          <w:p>
            <w:r/>
          </w:p>
        </w:tc>
      </w:tr>
      <w:tr>
        <w:tc>
          <w:tcPr>
            <w:tcW w:type="dxa" w:w="1440"/>
          </w:tcPr>
          <w:p>
            <w:r>
              <w:t>C02.09.00</w:t>
            </w:r>
          </w:p>
        </w:tc>
        <w:tc>
          <w:tcPr>
            <w:tcW w:type="dxa" w:w="1440"/>
          </w:tcPr>
          <w:p>
            <w:r/>
          </w:p>
        </w:tc>
        <w:tc>
          <w:tcPr>
            <w:tcW w:type="dxa" w:w="1440"/>
          </w:tcPr>
          <w:p>
            <w:r>
              <w:t>Accident de sport ou de loisirs</w:t>
            </w:r>
          </w:p>
        </w:tc>
        <w:tc>
          <w:tcPr>
            <w:tcW w:type="dxa" w:w="1440"/>
          </w:tcPr>
          <w:p>
            <w:r/>
          </w:p>
        </w:tc>
        <w:tc>
          <w:tcPr>
            <w:tcW w:type="dxa" w:w="1440"/>
          </w:tcPr>
          <w:p>
            <w:r/>
          </w:p>
        </w:tc>
        <w:tc>
          <w:tcPr>
            <w:tcW w:type="dxa" w:w="1440"/>
          </w:tcPr>
          <w:p>
            <w:r/>
          </w:p>
        </w:tc>
      </w:tr>
      <w:tr>
        <w:tc>
          <w:tcPr>
            <w:tcW w:type="dxa" w:w="1440"/>
          </w:tcPr>
          <w:p>
            <w:r>
              <w:t>C02.09.01</w:t>
            </w:r>
          </w:p>
        </w:tc>
        <w:tc>
          <w:tcPr>
            <w:tcW w:type="dxa" w:w="1440"/>
          </w:tcPr>
          <w:p>
            <w:r/>
          </w:p>
        </w:tc>
        <w:tc>
          <w:tcPr>
            <w:tcW w:type="dxa" w:w="1440"/>
          </w:tcPr>
          <w:p>
            <w:r/>
          </w:p>
        </w:tc>
        <w:tc>
          <w:tcPr>
            <w:tcW w:type="dxa" w:w="1440"/>
          </w:tcPr>
          <w:p>
            <w:r>
              <w:t>Accident de chasse</w:t>
            </w:r>
          </w:p>
        </w:tc>
        <w:tc>
          <w:tcPr>
            <w:tcW w:type="dxa" w:w="1440"/>
          </w:tcPr>
          <w:p>
            <w:r/>
          </w:p>
        </w:tc>
        <w:tc>
          <w:tcPr>
            <w:tcW w:type="dxa" w:w="1440"/>
          </w:tcPr>
          <w:p>
            <w:r/>
          </w:p>
        </w:tc>
      </w:tr>
      <w:tr>
        <w:tc>
          <w:tcPr>
            <w:tcW w:type="dxa" w:w="1440"/>
          </w:tcPr>
          <w:p>
            <w:r>
              <w:t>C02.09.02</w:t>
            </w:r>
          </w:p>
        </w:tc>
        <w:tc>
          <w:tcPr>
            <w:tcW w:type="dxa" w:w="1440"/>
          </w:tcPr>
          <w:p>
            <w:r/>
          </w:p>
        </w:tc>
        <w:tc>
          <w:tcPr>
            <w:tcW w:type="dxa" w:w="1440"/>
          </w:tcPr>
          <w:p>
            <w:r/>
          </w:p>
        </w:tc>
        <w:tc>
          <w:tcPr>
            <w:tcW w:type="dxa" w:w="1440"/>
          </w:tcPr>
          <w:p>
            <w:r>
              <w:t>Accident de plongée</w:t>
            </w:r>
          </w:p>
        </w:tc>
        <w:tc>
          <w:tcPr>
            <w:tcW w:type="dxa" w:w="1440"/>
          </w:tcPr>
          <w:p>
            <w:r/>
          </w:p>
        </w:tc>
        <w:tc>
          <w:tcPr>
            <w:tcW w:type="dxa" w:w="1440"/>
          </w:tcPr>
          <w:p>
            <w:r/>
          </w:p>
        </w:tc>
      </w:tr>
      <w:tr>
        <w:tc>
          <w:tcPr>
            <w:tcW w:type="dxa" w:w="1440"/>
          </w:tcPr>
          <w:p>
            <w:r>
              <w:t>C02.09.03</w:t>
            </w:r>
          </w:p>
        </w:tc>
        <w:tc>
          <w:tcPr>
            <w:tcW w:type="dxa" w:w="1440"/>
          </w:tcPr>
          <w:p>
            <w:r/>
          </w:p>
        </w:tc>
        <w:tc>
          <w:tcPr>
            <w:tcW w:type="dxa" w:w="1440"/>
          </w:tcPr>
          <w:p>
            <w:r/>
          </w:p>
        </w:tc>
        <w:tc>
          <w:tcPr>
            <w:tcW w:type="dxa" w:w="1440"/>
          </w:tcPr>
          <w:p>
            <w:r>
              <w:t>Accident de spéléologie</w:t>
            </w:r>
          </w:p>
        </w:tc>
        <w:tc>
          <w:tcPr>
            <w:tcW w:type="dxa" w:w="1440"/>
          </w:tcPr>
          <w:p>
            <w:r/>
          </w:p>
        </w:tc>
        <w:tc>
          <w:tcPr>
            <w:tcW w:type="dxa" w:w="1440"/>
          </w:tcPr>
          <w:p>
            <w:r/>
          </w:p>
        </w:tc>
      </w:tr>
      <w:tr>
        <w:tc>
          <w:tcPr>
            <w:tcW w:type="dxa" w:w="1440"/>
          </w:tcPr>
          <w:p>
            <w:r>
              <w:t>C02.09.04</w:t>
            </w:r>
          </w:p>
        </w:tc>
        <w:tc>
          <w:tcPr>
            <w:tcW w:type="dxa" w:w="1440"/>
          </w:tcPr>
          <w:p>
            <w:r/>
          </w:p>
        </w:tc>
        <w:tc>
          <w:tcPr>
            <w:tcW w:type="dxa" w:w="1440"/>
          </w:tcPr>
          <w:p>
            <w:r/>
          </w:p>
        </w:tc>
        <w:tc>
          <w:tcPr>
            <w:tcW w:type="dxa" w:w="1440"/>
          </w:tcPr>
          <w:p>
            <w:r>
              <w:t>Accident en montagne</w:t>
            </w:r>
          </w:p>
        </w:tc>
        <w:tc>
          <w:tcPr>
            <w:tcW w:type="dxa" w:w="1440"/>
          </w:tcPr>
          <w:p>
            <w:r/>
          </w:p>
        </w:tc>
        <w:tc>
          <w:tcPr>
            <w:tcW w:type="dxa" w:w="1440"/>
          </w:tcPr>
          <w:p>
            <w:r/>
          </w:p>
        </w:tc>
      </w:tr>
      <w:tr>
        <w:tc>
          <w:tcPr>
            <w:tcW w:type="dxa" w:w="1440"/>
          </w:tcPr>
          <w:p>
            <w:r>
              <w:t>C02.09.05</w:t>
            </w:r>
          </w:p>
        </w:tc>
        <w:tc>
          <w:tcPr>
            <w:tcW w:type="dxa" w:w="1440"/>
          </w:tcPr>
          <w:p>
            <w:r/>
          </w:p>
        </w:tc>
        <w:tc>
          <w:tcPr>
            <w:tcW w:type="dxa" w:w="1440"/>
          </w:tcPr>
          <w:p>
            <w:r/>
          </w:p>
        </w:tc>
        <w:tc>
          <w:tcPr>
            <w:tcW w:type="dxa" w:w="1440"/>
          </w:tcPr>
          <w:p>
            <w:r>
              <w:t>Accident de parachutisme ou deltaplane</w:t>
            </w:r>
          </w:p>
        </w:tc>
        <w:tc>
          <w:tcPr>
            <w:tcW w:type="dxa" w:w="1440"/>
          </w:tcPr>
          <w:p>
            <w:r/>
          </w:p>
        </w:tc>
        <w:tc>
          <w:tcPr>
            <w:tcW w:type="dxa" w:w="1440"/>
          </w:tcPr>
          <w:p>
            <w:r/>
          </w:p>
        </w:tc>
      </w:tr>
      <w:tr>
        <w:tc>
          <w:tcPr>
            <w:tcW w:type="dxa" w:w="1440"/>
          </w:tcPr>
          <w:p>
            <w:r>
              <w:t>C02.09.06</w:t>
            </w:r>
          </w:p>
        </w:tc>
        <w:tc>
          <w:tcPr>
            <w:tcW w:type="dxa" w:w="1440"/>
          </w:tcPr>
          <w:p>
            <w:r/>
          </w:p>
        </w:tc>
        <w:tc>
          <w:tcPr>
            <w:tcW w:type="dxa" w:w="1440"/>
          </w:tcPr>
          <w:p>
            <w:r/>
          </w:p>
        </w:tc>
        <w:tc>
          <w:tcPr>
            <w:tcW w:type="dxa" w:w="1440"/>
          </w:tcPr>
          <w:p>
            <w:r>
              <w:t>Accident de pêche</w:t>
            </w:r>
          </w:p>
        </w:tc>
        <w:tc>
          <w:tcPr>
            <w:tcW w:type="dxa" w:w="1440"/>
          </w:tcPr>
          <w:p>
            <w:r/>
          </w:p>
        </w:tc>
        <w:tc>
          <w:tcPr>
            <w:tcW w:type="dxa" w:w="1440"/>
          </w:tcPr>
          <w:p>
            <w:r/>
          </w:p>
        </w:tc>
      </w:tr>
      <w:tr>
        <w:tc>
          <w:tcPr>
            <w:tcW w:type="dxa" w:w="1440"/>
          </w:tcPr>
          <w:p>
            <w:r>
              <w:t>C02.09.07</w:t>
            </w:r>
          </w:p>
        </w:tc>
        <w:tc>
          <w:tcPr>
            <w:tcW w:type="dxa" w:w="1440"/>
          </w:tcPr>
          <w:p>
            <w:r/>
          </w:p>
        </w:tc>
        <w:tc>
          <w:tcPr>
            <w:tcW w:type="dxa" w:w="1440"/>
          </w:tcPr>
          <w:p>
            <w:r/>
          </w:p>
        </w:tc>
        <w:tc>
          <w:tcPr>
            <w:tcW w:type="dxa" w:w="1440"/>
          </w:tcPr>
          <w:p>
            <w:r>
              <w:t>Autre accident de sport ou de loisirs</w:t>
            </w:r>
          </w:p>
        </w:tc>
        <w:tc>
          <w:tcPr>
            <w:tcW w:type="dxa" w:w="1440"/>
          </w:tcPr>
          <w:p>
            <w:r/>
          </w:p>
        </w:tc>
        <w:tc>
          <w:tcPr>
            <w:tcW w:type="dxa" w:w="1440"/>
          </w:tcPr>
          <w:p>
            <w:r/>
          </w:p>
        </w:tc>
      </w:tr>
      <w:tr>
        <w:tc>
          <w:tcPr>
            <w:tcW w:type="dxa" w:w="1440"/>
          </w:tcPr>
          <w:p>
            <w:r>
              <w:t>C02.10.00</w:t>
            </w:r>
          </w:p>
        </w:tc>
        <w:tc>
          <w:tcPr>
            <w:tcW w:type="dxa" w:w="1440"/>
          </w:tcPr>
          <w:p>
            <w:r/>
          </w:p>
        </w:tc>
        <w:tc>
          <w:tcPr>
            <w:tcW w:type="dxa" w:w="1440"/>
          </w:tcPr>
          <w:p>
            <w:r>
              <w:t>Noyade</w:t>
            </w:r>
          </w:p>
        </w:tc>
        <w:tc>
          <w:tcPr>
            <w:tcW w:type="dxa" w:w="1440"/>
          </w:tcPr>
          <w:p>
            <w:r/>
          </w:p>
        </w:tc>
        <w:tc>
          <w:tcPr>
            <w:tcW w:type="dxa" w:w="1440"/>
          </w:tcPr>
          <w:p>
            <w:r/>
          </w:p>
        </w:tc>
        <w:tc>
          <w:tcPr>
            <w:tcW w:type="dxa" w:w="1440"/>
          </w:tcPr>
          <w:p>
            <w:r/>
          </w:p>
        </w:tc>
      </w:tr>
      <w:tr>
        <w:tc>
          <w:tcPr>
            <w:tcW w:type="dxa" w:w="1440"/>
          </w:tcPr>
          <w:p>
            <w:r>
              <w:t>C02.11.00</w:t>
            </w:r>
          </w:p>
        </w:tc>
        <w:tc>
          <w:tcPr>
            <w:tcW w:type="dxa" w:w="1440"/>
          </w:tcPr>
          <w:p>
            <w:r/>
          </w:p>
        </w:tc>
        <w:tc>
          <w:tcPr>
            <w:tcW w:type="dxa" w:w="1440"/>
          </w:tcPr>
          <w:p>
            <w:r>
              <w:t>Chute</w:t>
            </w:r>
          </w:p>
        </w:tc>
        <w:tc>
          <w:tcPr>
            <w:tcW w:type="dxa" w:w="1440"/>
          </w:tcPr>
          <w:p>
            <w:r/>
          </w:p>
        </w:tc>
        <w:tc>
          <w:tcPr>
            <w:tcW w:type="dxa" w:w="1440"/>
          </w:tcPr>
          <w:p>
            <w:r/>
          </w:p>
        </w:tc>
        <w:tc>
          <w:tcPr>
            <w:tcW w:type="dxa" w:w="1440"/>
          </w:tcPr>
          <w:p>
            <w:r/>
          </w:p>
        </w:tc>
      </w:tr>
      <w:tr>
        <w:tc>
          <w:tcPr>
            <w:tcW w:type="dxa" w:w="1440"/>
          </w:tcPr>
          <w:p>
            <w:r>
              <w:t>C02.11.01</w:t>
            </w:r>
          </w:p>
        </w:tc>
        <w:tc>
          <w:tcPr>
            <w:tcW w:type="dxa" w:w="1440"/>
          </w:tcPr>
          <w:p>
            <w:r/>
          </w:p>
        </w:tc>
        <w:tc>
          <w:tcPr>
            <w:tcW w:type="dxa" w:w="1440"/>
          </w:tcPr>
          <w:p>
            <w:r/>
          </w:p>
        </w:tc>
        <w:tc>
          <w:tcPr>
            <w:tcW w:type="dxa" w:w="1440"/>
          </w:tcPr>
          <w:p>
            <w:r>
              <w:t>Chute de grande hauteur</w:t>
            </w:r>
          </w:p>
        </w:tc>
        <w:tc>
          <w:tcPr>
            <w:tcW w:type="dxa" w:w="1440"/>
          </w:tcPr>
          <w:p>
            <w:r>
              <w:t>Chute de plus de 3 mètre (ou 1 étage)</w:t>
            </w:r>
          </w:p>
        </w:tc>
        <w:tc>
          <w:tcPr>
            <w:tcW w:type="dxa" w:w="1440"/>
          </w:tcPr>
          <w:p>
            <w:r/>
          </w:p>
        </w:tc>
      </w:tr>
      <w:tr>
        <w:tc>
          <w:tcPr>
            <w:tcW w:type="dxa" w:w="1440"/>
          </w:tcPr>
          <w:p>
            <w:r>
              <w:t>C02.11.02</w:t>
            </w:r>
          </w:p>
        </w:tc>
        <w:tc>
          <w:tcPr>
            <w:tcW w:type="dxa" w:w="1440"/>
          </w:tcPr>
          <w:p>
            <w:r/>
          </w:p>
        </w:tc>
        <w:tc>
          <w:tcPr>
            <w:tcW w:type="dxa" w:w="1440"/>
          </w:tcPr>
          <w:p>
            <w:r/>
          </w:p>
        </w:tc>
        <w:tc>
          <w:tcPr>
            <w:tcW w:type="dxa" w:w="1440"/>
          </w:tcPr>
          <w:p>
            <w:r>
              <w:t>Chute de faible hauteur</w:t>
            </w:r>
          </w:p>
        </w:tc>
        <w:tc>
          <w:tcPr>
            <w:tcW w:type="dxa" w:w="1440"/>
          </w:tcPr>
          <w:p>
            <w:r>
              <w:t>Chute de moins de 3 mètres (y compris de sa hauteur)</w:t>
            </w:r>
          </w:p>
        </w:tc>
        <w:tc>
          <w:tcPr>
            <w:tcW w:type="dxa" w:w="1440"/>
          </w:tcPr>
          <w:p>
            <w:r>
              <w:t>Départ réflexe si personne reste à terre.</w:t>
            </w:r>
          </w:p>
        </w:tc>
      </w:tr>
      <w:tr>
        <w:tc>
          <w:tcPr>
            <w:tcW w:type="dxa" w:w="1440"/>
          </w:tcPr>
          <w:p>
            <w:r>
              <w:t>C02.12.00</w:t>
            </w:r>
          </w:p>
        </w:tc>
        <w:tc>
          <w:tcPr>
            <w:tcW w:type="dxa" w:w="1440"/>
          </w:tcPr>
          <w:p>
            <w:r/>
          </w:p>
        </w:tc>
        <w:tc>
          <w:tcPr>
            <w:tcW w:type="dxa" w:w="1440"/>
          </w:tcPr>
          <w:p>
            <w:r>
              <w:t>Ensevelissement</w:t>
            </w:r>
          </w:p>
        </w:tc>
        <w:tc>
          <w:tcPr>
            <w:tcW w:type="dxa" w:w="1440"/>
          </w:tcPr>
          <w:p>
            <w:r/>
          </w:p>
        </w:tc>
        <w:tc>
          <w:tcPr>
            <w:tcW w:type="dxa" w:w="1440"/>
          </w:tcPr>
          <w:p>
            <w:r/>
          </w:p>
        </w:tc>
        <w:tc>
          <w:tcPr>
            <w:tcW w:type="dxa" w:w="1440"/>
          </w:tcPr>
          <w:p>
            <w:r/>
          </w:p>
        </w:tc>
      </w:tr>
      <w:tr>
        <w:tc>
          <w:tcPr>
            <w:tcW w:type="dxa" w:w="1440"/>
          </w:tcPr>
          <w:p>
            <w:r>
              <w:t>C02.13.00</w:t>
            </w:r>
          </w:p>
        </w:tc>
        <w:tc>
          <w:tcPr>
            <w:tcW w:type="dxa" w:w="1440"/>
          </w:tcPr>
          <w:p>
            <w:r/>
          </w:p>
        </w:tc>
        <w:tc>
          <w:tcPr>
            <w:tcW w:type="dxa" w:w="1440"/>
          </w:tcPr>
          <w:p>
            <w:r>
              <w:t>Tentative de suicide avec risque imminent</w:t>
            </w:r>
          </w:p>
        </w:tc>
        <w:tc>
          <w:tcPr>
            <w:tcW w:type="dxa" w:w="1440"/>
          </w:tcPr>
          <w:p>
            <w:r/>
          </w:p>
        </w:tc>
        <w:tc>
          <w:tcPr>
            <w:tcW w:type="dxa" w:w="1440"/>
          </w:tcPr>
          <w:p>
            <w:r/>
          </w:p>
        </w:tc>
        <w:tc>
          <w:tcPr>
            <w:tcW w:type="dxa" w:w="1440"/>
          </w:tcPr>
          <w:p>
            <w:r/>
          </w:p>
        </w:tc>
      </w:tr>
      <w:tr>
        <w:tc>
          <w:tcPr>
            <w:tcW w:type="dxa" w:w="1440"/>
          </w:tcPr>
          <w:p>
            <w:r>
              <w:t>C02.13.01</w:t>
            </w:r>
          </w:p>
        </w:tc>
        <w:tc>
          <w:tcPr>
            <w:tcW w:type="dxa" w:w="1440"/>
          </w:tcPr>
          <w:p>
            <w:r/>
          </w:p>
        </w:tc>
        <w:tc>
          <w:tcPr>
            <w:tcW w:type="dxa" w:w="1440"/>
          </w:tcPr>
          <w:p>
            <w:r/>
          </w:p>
        </w:tc>
        <w:tc>
          <w:tcPr>
            <w:tcW w:type="dxa" w:w="1440"/>
          </w:tcPr>
          <w:p>
            <w:r>
              <w:t>Médicamenteuse</w:t>
            </w:r>
          </w:p>
        </w:tc>
        <w:tc>
          <w:tcPr>
            <w:tcW w:type="dxa" w:w="1440"/>
          </w:tcPr>
          <w:p>
            <w:r/>
          </w:p>
        </w:tc>
        <w:tc>
          <w:tcPr>
            <w:tcW w:type="dxa" w:w="1440"/>
          </w:tcPr>
          <w:p>
            <w:r/>
          </w:p>
        </w:tc>
      </w:tr>
      <w:tr>
        <w:tc>
          <w:tcPr>
            <w:tcW w:type="dxa" w:w="1440"/>
          </w:tcPr>
          <w:p>
            <w:r>
              <w:t>C02.13.02</w:t>
            </w:r>
          </w:p>
        </w:tc>
        <w:tc>
          <w:tcPr>
            <w:tcW w:type="dxa" w:w="1440"/>
          </w:tcPr>
          <w:p>
            <w:r/>
          </w:p>
        </w:tc>
        <w:tc>
          <w:tcPr>
            <w:tcW w:type="dxa" w:w="1440"/>
          </w:tcPr>
          <w:p>
            <w:r/>
          </w:p>
        </w:tc>
        <w:tc>
          <w:tcPr>
            <w:tcW w:type="dxa" w:w="1440"/>
          </w:tcPr>
          <w:p>
            <w:r>
              <w:t>(par) Pendaison/ strangulation volontaire</w:t>
            </w:r>
          </w:p>
        </w:tc>
        <w:tc>
          <w:tcPr>
            <w:tcW w:type="dxa" w:w="1440"/>
          </w:tcPr>
          <w:p>
            <w:r/>
          </w:p>
        </w:tc>
        <w:tc>
          <w:tcPr>
            <w:tcW w:type="dxa" w:w="1440"/>
          </w:tcPr>
          <w:p>
            <w:r/>
          </w:p>
        </w:tc>
      </w:tr>
      <w:tr>
        <w:tc>
          <w:tcPr>
            <w:tcW w:type="dxa" w:w="1440"/>
          </w:tcPr>
          <w:p>
            <w:r>
              <w:t>C02.13.03</w:t>
            </w:r>
          </w:p>
        </w:tc>
        <w:tc>
          <w:tcPr>
            <w:tcW w:type="dxa" w:w="1440"/>
          </w:tcPr>
          <w:p>
            <w:r/>
          </w:p>
        </w:tc>
        <w:tc>
          <w:tcPr>
            <w:tcW w:type="dxa" w:w="1440"/>
          </w:tcPr>
          <w:p>
            <w:r/>
          </w:p>
        </w:tc>
        <w:tc>
          <w:tcPr>
            <w:tcW w:type="dxa" w:w="1440"/>
          </w:tcPr>
          <w:p>
            <w:r>
              <w:t>(par) Immolation</w:t>
            </w:r>
          </w:p>
        </w:tc>
        <w:tc>
          <w:tcPr>
            <w:tcW w:type="dxa" w:w="1440"/>
          </w:tcPr>
          <w:p>
            <w:r/>
          </w:p>
        </w:tc>
        <w:tc>
          <w:tcPr>
            <w:tcW w:type="dxa" w:w="1440"/>
          </w:tcPr>
          <w:p>
            <w:r/>
          </w:p>
        </w:tc>
      </w:tr>
      <w:tr>
        <w:tc>
          <w:tcPr>
            <w:tcW w:type="dxa" w:w="1440"/>
          </w:tcPr>
          <w:p>
            <w:r>
              <w:t>C02.13.04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C02.13.05</w:t>
            </w:r>
          </w:p>
        </w:tc>
        <w:tc>
          <w:tcPr>
            <w:tcW w:type="dxa" w:w="1440"/>
          </w:tcPr>
          <w:p>
            <w:r/>
          </w:p>
        </w:tc>
        <w:tc>
          <w:tcPr>
            <w:tcW w:type="dxa" w:w="1440"/>
          </w:tcPr>
          <w:p>
            <w:r/>
          </w:p>
        </w:tc>
        <w:tc>
          <w:tcPr>
            <w:tcW w:type="dxa" w:w="1440"/>
          </w:tcPr>
          <w:p>
            <w:r>
              <w:t>(par) Phlébotomie ou objet tranchant ou perforant</w:t>
            </w:r>
          </w:p>
        </w:tc>
        <w:tc>
          <w:tcPr>
            <w:tcW w:type="dxa" w:w="1440"/>
          </w:tcPr>
          <w:p>
            <w:r/>
          </w:p>
        </w:tc>
        <w:tc>
          <w:tcPr>
            <w:tcW w:type="dxa" w:w="1440"/>
          </w:tcPr>
          <w:p>
            <w:r/>
          </w:p>
        </w:tc>
      </w:tr>
      <w:tr>
        <w:tc>
          <w:tcPr>
            <w:tcW w:type="dxa" w:w="1440"/>
          </w:tcPr>
          <w:p>
            <w:r>
              <w:t>C02.13.06</w:t>
            </w:r>
          </w:p>
        </w:tc>
        <w:tc>
          <w:tcPr>
            <w:tcW w:type="dxa" w:w="1440"/>
          </w:tcPr>
          <w:p>
            <w:r/>
          </w:p>
        </w:tc>
        <w:tc>
          <w:tcPr>
            <w:tcW w:type="dxa" w:w="1440"/>
          </w:tcPr>
          <w:p>
            <w:r/>
          </w:p>
        </w:tc>
        <w:tc>
          <w:tcPr>
            <w:tcW w:type="dxa" w:w="1440"/>
          </w:tcPr>
          <w:p>
            <w:r>
              <w:t>(par) Défenestration</w:t>
            </w:r>
          </w:p>
        </w:tc>
        <w:tc>
          <w:tcPr>
            <w:tcW w:type="dxa" w:w="1440"/>
          </w:tcPr>
          <w:p>
            <w:r/>
          </w:p>
        </w:tc>
        <w:tc>
          <w:tcPr>
            <w:tcW w:type="dxa" w:w="1440"/>
          </w:tcPr>
          <w:p>
            <w:r/>
          </w:p>
        </w:tc>
      </w:tr>
      <w:tr>
        <w:tc>
          <w:tcPr>
            <w:tcW w:type="dxa" w:w="1440"/>
          </w:tcPr>
          <w:p>
            <w:r>
              <w:t>C02.13.07</w:t>
            </w:r>
          </w:p>
        </w:tc>
        <w:tc>
          <w:tcPr>
            <w:tcW w:type="dxa" w:w="1440"/>
          </w:tcPr>
          <w:p>
            <w:r/>
          </w:p>
        </w:tc>
        <w:tc>
          <w:tcPr>
            <w:tcW w:type="dxa" w:w="1440"/>
          </w:tcPr>
          <w:p>
            <w:r/>
          </w:p>
        </w:tc>
        <w:tc>
          <w:tcPr>
            <w:tcW w:type="dxa" w:w="1440"/>
          </w:tcPr>
          <w:p>
            <w:r>
              <w:t>(par) Suicide sur rails</w:t>
            </w:r>
          </w:p>
        </w:tc>
        <w:tc>
          <w:tcPr>
            <w:tcW w:type="dxa" w:w="1440"/>
          </w:tcPr>
          <w:p>
            <w:r/>
          </w:p>
        </w:tc>
        <w:tc>
          <w:tcPr>
            <w:tcW w:type="dxa" w:w="1440"/>
          </w:tcPr>
          <w:p>
            <w:r/>
          </w:p>
        </w:tc>
      </w:tr>
      <w:tr>
        <w:tc>
          <w:tcPr>
            <w:tcW w:type="dxa" w:w="1440"/>
          </w:tcPr>
          <w:p>
            <w:r>
              <w:t>C02.13.08</w:t>
            </w:r>
          </w:p>
        </w:tc>
        <w:tc>
          <w:tcPr>
            <w:tcW w:type="dxa" w:w="1440"/>
          </w:tcPr>
          <w:p>
            <w:r/>
          </w:p>
        </w:tc>
        <w:tc>
          <w:tcPr>
            <w:tcW w:type="dxa" w:w="1440"/>
          </w:tcPr>
          <w:p>
            <w:r/>
          </w:p>
        </w:tc>
        <w:tc>
          <w:tcPr>
            <w:tcW w:type="dxa" w:w="1440"/>
          </w:tcPr>
          <w:p>
            <w:r>
              <w:t>Autre type de tentative de suicide</w:t>
            </w:r>
          </w:p>
        </w:tc>
        <w:tc>
          <w:tcPr>
            <w:tcW w:type="dxa" w:w="1440"/>
          </w:tcPr>
          <w:p>
            <w:r/>
          </w:p>
        </w:tc>
        <w:tc>
          <w:tcPr>
            <w:tcW w:type="dxa" w:w="1440"/>
          </w:tcPr>
          <w:p>
            <w:r/>
          </w:p>
        </w:tc>
      </w:tr>
      <w:tr>
        <w:tc>
          <w:tcPr>
            <w:tcW w:type="dxa" w:w="1440"/>
          </w:tcPr>
          <w:p>
            <w:r>
              <w:t>C02.14.00</w:t>
            </w:r>
          </w:p>
        </w:tc>
        <w:tc>
          <w:tcPr>
            <w:tcW w:type="dxa" w:w="1440"/>
          </w:tcPr>
          <w:p>
            <w:r/>
          </w:p>
        </w:tc>
        <w:tc>
          <w:tcPr>
            <w:tcW w:type="dxa" w:w="1440"/>
          </w:tcPr>
          <w:p>
            <w:r>
              <w:t>Atteinte sexuelle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Suspicion de viol</w:t>
            </w:r>
          </w:p>
        </w:tc>
        <w:tc>
          <w:tcPr>
            <w:tcW w:type="dxa" w:w="1440"/>
          </w:tcPr>
          <w:p>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sexuelle</w:t>
            </w:r>
          </w:p>
        </w:tc>
        <w:tc>
          <w:tcPr>
            <w:tcW w:type="dxa" w:w="1440"/>
          </w:tcPr>
          <w:p>
            <w:r>
              <w:t>Toute atteinte sexuelle sans pénétration commise sur une victime avec violence, contrainte ou menace. Par exemple, des attouchements.</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Exhibition sexuelle</w:t>
            </w:r>
          </w:p>
        </w:tc>
        <w:tc>
          <w:tcPr>
            <w:tcW w:type="dxa" w:w="1440"/>
          </w:tcPr>
          <w:p>
            <w:r/>
          </w:p>
        </w:tc>
        <w:tc>
          <w:tcPr>
            <w:tcW w:type="dxa" w:w="1440"/>
          </w:tcPr>
          <w:p>
            <w:r/>
          </w:p>
        </w:tc>
      </w:tr>
      <w:tr>
        <w:tc>
          <w:tcPr>
            <w:tcW w:type="dxa" w:w="1440"/>
          </w:tcPr>
          <w:p>
            <w:r>
              <w:t>C02.14.04</w:t>
            </w:r>
          </w:p>
        </w:tc>
        <w:tc>
          <w:tcPr>
            <w:tcW w:type="dxa" w:w="1440"/>
          </w:tcPr>
          <w:p>
            <w:r/>
          </w:p>
        </w:tc>
        <w:tc>
          <w:tcPr>
            <w:tcW w:type="dxa" w:w="1440"/>
          </w:tcPr>
          <w:p>
            <w:r/>
          </w:p>
        </w:tc>
        <w:tc>
          <w:tcPr>
            <w:tcW w:type="dxa" w:w="1440"/>
          </w:tcPr>
          <w:p>
            <w:r>
              <w:t>Harcèlement sexuel</w:t>
            </w:r>
          </w:p>
        </w:tc>
        <w:tc>
          <w:tcPr>
            <w:tcW w:type="dxa" w:w="1440"/>
          </w:tcPr>
          <w:p>
            <w:r>
              <w:t>Fait d'imposer à une personne, de façon répétée, des propos ou comportements à connotation sexuelle qui :</w:t>
              <w:br/>
              <w:t>&gt; portent atteinte à sa dignité en raison de leur caractère dégradant ou humiliant,</w:t>
              <w:br/>
              <w:t>&gt; ou créent à son encontre une situation intimidante, hostile ou offensante.</w:t>
              <w:br/>
              <w:t>Est assimilée au harcèlement sexuel toute forme de pression grave (même non répétée) dans le but réel ou apparent d'obtenir un acte sexuel, au profit de l'auteur des faits ou d'un tiers.</w:t>
            </w:r>
          </w:p>
        </w:tc>
        <w:tc>
          <w:tcPr>
            <w:tcW w:type="dxa" w:w="1440"/>
          </w:tcPr>
          <w:p>
            <w:r/>
          </w:p>
        </w:tc>
      </w:tr>
      <w:tr>
        <w:tc>
          <w:tcPr>
            <w:tcW w:type="dxa" w:w="1440"/>
          </w:tcPr>
          <w:p>
            <w:r>
              <w:t>C02.14.00</w:t>
            </w:r>
          </w:p>
        </w:tc>
        <w:tc>
          <w:tcPr>
            <w:tcW w:type="dxa" w:w="1440"/>
          </w:tcPr>
          <w:p>
            <w:r/>
          </w:p>
        </w:tc>
        <w:tc>
          <w:tcPr>
            <w:tcW w:type="dxa" w:w="1440"/>
          </w:tcPr>
          <w:p>
            <w:r>
              <w:t>Agression ou violence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Rixe ou bagarre</w:t>
            </w:r>
          </w:p>
        </w:tc>
        <w:tc>
          <w:tcPr>
            <w:tcW w:type="dxa" w:w="1440"/>
          </w:tcPr>
          <w:p>
            <w:r>
              <w:t>&gt; Rixe : Querelle violente, généralement publique, accompagnée de menaces et de coups</w:t>
              <w:br/>
              <w:t>&gt; Bagarre : Échange de coups ; rixe provoquant une mêlée et un tumulte</w:t>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ou violence physique</w:t>
            </w:r>
          </w:p>
        </w:tc>
        <w:tc>
          <w:tcPr>
            <w:tcW w:type="dxa" w:w="1440"/>
          </w:tcPr>
          <w:p>
            <w:r>
              <w:t>Dont agression sur autorité / agent public et dont violences sport</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Agression verbale</w:t>
            </w:r>
          </w:p>
        </w:tc>
        <w:tc>
          <w:tcPr>
            <w:tcW w:type="dxa" w:w="1440"/>
          </w:tcPr>
          <w:p>
            <w:r>
              <w:t>Dont agression sur autorité / agent public et incivilités</w:t>
            </w:r>
          </w:p>
        </w:tc>
        <w:tc>
          <w:tcPr>
            <w:tcW w:type="dxa" w:w="1440"/>
          </w:tcPr>
          <w:p>
            <w:r/>
          </w:p>
        </w:tc>
      </w:tr>
      <w:tr>
        <w:tc>
          <w:tcPr>
            <w:tcW w:type="dxa" w:w="1440"/>
          </w:tcPr>
          <w:p>
            <w:r>
              <w:t>C02.14.04</w:t>
            </w:r>
          </w:p>
        </w:tc>
        <w:tc>
          <w:tcPr>
            <w:tcW w:type="dxa" w:w="1440"/>
          </w:tcPr>
          <w:p>
            <w:r/>
          </w:p>
        </w:tc>
        <w:tc>
          <w:tcPr>
            <w:tcW w:type="dxa" w:w="1440"/>
          </w:tcPr>
          <w:p>
            <w:r/>
          </w:p>
        </w:tc>
        <w:tc>
          <w:tcPr>
            <w:tcW w:type="dxa" w:w="1440"/>
          </w:tcPr>
          <w:p>
            <w:r>
              <w:t>Violences intra familiales</w:t>
            </w:r>
          </w:p>
        </w:tc>
        <w:tc>
          <w:tcPr>
            <w:tcW w:type="dxa" w:w="1440"/>
          </w:tcPr>
          <w:p>
            <w:r/>
          </w:p>
        </w:tc>
        <w:tc>
          <w:tcPr>
            <w:tcW w:type="dxa" w:w="1440"/>
          </w:tcPr>
          <w:p>
            <w:r/>
          </w:p>
        </w:tc>
      </w:tr>
      <w:tr>
        <w:tc>
          <w:tcPr>
            <w:tcW w:type="dxa" w:w="1440"/>
          </w:tcPr>
          <w:p>
            <w:r>
              <w:t>C02.14.05</w:t>
            </w:r>
          </w:p>
        </w:tc>
        <w:tc>
          <w:tcPr>
            <w:tcW w:type="dxa" w:w="1440"/>
          </w:tcPr>
          <w:p>
            <w:r/>
          </w:p>
        </w:tc>
        <w:tc>
          <w:tcPr>
            <w:tcW w:type="dxa" w:w="1440"/>
          </w:tcPr>
          <w:p>
            <w:r/>
          </w:p>
        </w:tc>
        <w:tc>
          <w:tcPr>
            <w:tcW w:type="dxa" w:w="1440"/>
          </w:tcPr>
          <w:p>
            <w:r>
              <w:t>Voie de fait</w:t>
            </w:r>
          </w:p>
        </w:tc>
        <w:tc>
          <w:tcPr>
            <w:tcW w:type="dxa" w:w="1440"/>
          </w:tcPr>
          <w:p>
            <w:r>
              <w:t>En droit pénal, violence envers une personne, lorsque cette violence n'est pas qualifiée de blessure</w:t>
            </w:r>
          </w:p>
        </w:tc>
        <w:tc>
          <w:tcPr>
            <w:tcW w:type="dxa" w:w="1440"/>
          </w:tcPr>
          <w:p>
            <w:r/>
          </w:p>
        </w:tc>
      </w:tr>
      <w:tr>
        <w:tc>
          <w:tcPr>
            <w:tcW w:type="dxa" w:w="1440"/>
          </w:tcPr>
          <w:p>
            <w:r>
              <w:t>C02.14.06</w:t>
            </w:r>
          </w:p>
        </w:tc>
        <w:tc>
          <w:tcPr>
            <w:tcW w:type="dxa" w:w="1440"/>
          </w:tcPr>
          <w:p>
            <w:r/>
          </w:p>
        </w:tc>
        <w:tc>
          <w:tcPr>
            <w:tcW w:type="dxa" w:w="1440"/>
          </w:tcPr>
          <w:p>
            <w:r/>
          </w:p>
        </w:tc>
        <w:tc>
          <w:tcPr>
            <w:tcW w:type="dxa" w:w="1440"/>
          </w:tcPr>
          <w:p>
            <w:r>
              <w:t>Autre agression ou menace</w:t>
            </w:r>
          </w:p>
        </w:tc>
        <w:tc>
          <w:tcPr>
            <w:tcW w:type="dxa" w:w="1440"/>
          </w:tcPr>
          <w:p>
            <w:r>
              <w:t>Dont menace, outrage rébellion, incident frontière</w:t>
            </w:r>
          </w:p>
        </w:tc>
        <w:tc>
          <w:tcPr>
            <w:tcW w:type="dxa" w:w="1440"/>
          </w:tcPr>
          <w:p>
            <w:r/>
          </w:p>
        </w:tc>
      </w:tr>
      <w:tr>
        <w:tc>
          <w:tcPr>
            <w:tcW w:type="dxa" w:w="1440"/>
          </w:tcPr>
          <w:p>
            <w:r>
              <w:t>C02.15.00</w:t>
            </w:r>
          </w:p>
        </w:tc>
        <w:tc>
          <w:tcPr>
            <w:tcW w:type="dxa" w:w="1440"/>
          </w:tcPr>
          <w:p>
            <w:r/>
          </w:p>
        </w:tc>
        <w:tc>
          <w:tcPr>
            <w:tcW w:type="dxa" w:w="1440"/>
          </w:tcPr>
          <w:p>
            <w:r>
              <w:t>Autre atteinte aux personnes</w:t>
            </w:r>
          </w:p>
        </w:tc>
        <w:tc>
          <w:tcPr>
            <w:tcW w:type="dxa" w:w="1440"/>
          </w:tcPr>
          <w:p>
            <w:r/>
          </w:p>
        </w:tc>
        <w:tc>
          <w:tcPr>
            <w:tcW w:type="dxa" w:w="1440"/>
          </w:tcPr>
          <w:p>
            <w:r/>
          </w:p>
        </w:tc>
        <w:tc>
          <w:tcPr>
            <w:tcW w:type="dxa" w:w="1440"/>
          </w:tcPr>
          <w:p>
            <w:r/>
          </w:p>
        </w:tc>
      </w:tr>
      <w:tr>
        <w:tc>
          <w:tcPr>
            <w:tcW w:type="dxa" w:w="1440"/>
          </w:tcPr>
          <w:p>
            <w:r>
              <w:t>C02.15.01</w:t>
            </w:r>
          </w:p>
        </w:tc>
        <w:tc>
          <w:tcPr>
            <w:tcW w:type="dxa" w:w="1440"/>
          </w:tcPr>
          <w:p>
            <w:r/>
          </w:p>
        </w:tc>
        <w:tc>
          <w:tcPr>
            <w:tcW w:type="dxa" w:w="1440"/>
          </w:tcPr>
          <w:p>
            <w:r/>
          </w:p>
        </w:tc>
        <w:tc>
          <w:tcPr>
            <w:tcW w:type="dxa" w:w="1440"/>
          </w:tcPr>
          <w:p>
            <w:r>
              <w:t>Jeux dangereux</w:t>
            </w:r>
          </w:p>
        </w:tc>
        <w:tc>
          <w:tcPr>
            <w:tcW w:type="dxa" w:w="1440"/>
          </w:tcPr>
          <w:p>
            <w:r/>
          </w:p>
        </w:tc>
        <w:tc>
          <w:tcPr>
            <w:tcW w:type="dxa" w:w="1440"/>
          </w:tcPr>
          <w:p>
            <w:r/>
          </w:p>
        </w:tc>
      </w:tr>
      <w:tr>
        <w:tc>
          <w:tcPr>
            <w:tcW w:type="dxa" w:w="1440"/>
          </w:tcPr>
          <w:p>
            <w:r>
              <w:t>C02.15.02</w:t>
            </w:r>
          </w:p>
        </w:tc>
        <w:tc>
          <w:tcPr>
            <w:tcW w:type="dxa" w:w="1440"/>
          </w:tcPr>
          <w:p>
            <w:r/>
          </w:p>
        </w:tc>
        <w:tc>
          <w:tcPr>
            <w:tcW w:type="dxa" w:w="1440"/>
          </w:tcPr>
          <w:p>
            <w:r/>
          </w:p>
        </w:tc>
        <w:tc>
          <w:tcPr>
            <w:tcW w:type="dxa" w:w="1440"/>
          </w:tcPr>
          <w:p>
            <w:r>
              <w:t>Autre type d’atteinte aux personnes</w:t>
            </w:r>
          </w:p>
        </w:tc>
        <w:tc>
          <w:tcPr>
            <w:tcW w:type="dxa" w:w="1440"/>
          </w:tcPr>
          <w:p>
            <w:r/>
          </w:p>
        </w:tc>
        <w:tc>
          <w:tcPr>
            <w:tcW w:type="dxa" w:w="1440"/>
          </w:tcPr>
          <w:p>
            <w:r/>
          </w:p>
        </w:tc>
      </w:tr>
      <w:tr>
        <w:tc>
          <w:tcPr>
            <w:tcW w:type="dxa" w:w="1440"/>
          </w:tcPr>
          <w:p>
            <w:r>
              <w:t>C02.15.03</w:t>
            </w:r>
          </w:p>
        </w:tc>
        <w:tc>
          <w:tcPr>
            <w:tcW w:type="dxa" w:w="1440"/>
          </w:tcPr>
          <w:p>
            <w:r/>
          </w:p>
        </w:tc>
        <w:tc>
          <w:tcPr>
            <w:tcW w:type="dxa" w:w="1440"/>
          </w:tcPr>
          <w:p>
            <w:r/>
          </w:p>
        </w:tc>
        <w:tc>
          <w:tcPr>
            <w:tcW w:type="dxa" w:w="1440"/>
          </w:tcPr>
          <w:p>
            <w:r>
              <w:t>Altercation – Incivilité</w:t>
            </w:r>
          </w:p>
        </w:tc>
        <w:tc>
          <w:tcPr>
            <w:tcW w:type="dxa" w:w="1440"/>
          </w:tcPr>
          <w:p>
            <w:r/>
          </w:p>
        </w:tc>
        <w:tc>
          <w:tcPr>
            <w:tcW w:type="dxa" w:w="1440"/>
          </w:tcPr>
          <w:p>
            <w:r/>
          </w:p>
        </w:tc>
      </w:tr>
      <w:tr>
        <w:tc>
          <w:tcPr>
            <w:tcW w:type="dxa" w:w="1440"/>
          </w:tcPr>
          <w:p>
            <w:r>
              <w:t>C03.00.00</w:t>
            </w:r>
          </w:p>
        </w:tc>
        <w:tc>
          <w:tcPr>
            <w:tcW w:type="dxa" w:w="1440"/>
          </w:tcPr>
          <w:p>
            <w:r>
              <w:t>Atteinte aux biens / animal</w:t>
            </w:r>
          </w:p>
        </w:tc>
        <w:tc>
          <w:tcPr>
            <w:tcW w:type="dxa" w:w="1440"/>
          </w:tcPr>
          <w:p>
            <w:r/>
          </w:p>
        </w:tc>
        <w:tc>
          <w:tcPr>
            <w:tcW w:type="dxa" w:w="1440"/>
          </w:tcPr>
          <w:p>
            <w:r/>
          </w:p>
        </w:tc>
        <w:tc>
          <w:tcPr>
            <w:tcW w:type="dxa" w:w="1440"/>
          </w:tcPr>
          <w:p>
            <w:r/>
          </w:p>
        </w:tc>
        <w:tc>
          <w:tcPr>
            <w:tcW w:type="dxa" w:w="1440"/>
          </w:tcPr>
          <w:p>
            <w:r/>
          </w:p>
        </w:tc>
      </w:tr>
      <w:tr>
        <w:tc>
          <w:tcPr>
            <w:tcW w:type="dxa" w:w="1440"/>
          </w:tcPr>
          <w:p>
            <w:r>
              <w:t>C03.01.00</w:t>
            </w:r>
          </w:p>
        </w:tc>
        <w:tc>
          <w:tcPr>
            <w:tcW w:type="dxa" w:w="1440"/>
          </w:tcPr>
          <w:p>
            <w:r/>
          </w:p>
        </w:tc>
        <w:tc>
          <w:tcPr>
            <w:tcW w:type="dxa" w:w="1440"/>
          </w:tcPr>
          <w:p>
            <w:r>
              <w:t>Dégradation volontaire de lieux, biens ou véhicules</w:t>
            </w:r>
          </w:p>
        </w:tc>
        <w:tc>
          <w:tcPr>
            <w:tcW w:type="dxa" w:w="1440"/>
          </w:tcPr>
          <w:p>
            <w:r/>
          </w:p>
        </w:tc>
        <w:tc>
          <w:tcPr>
            <w:tcW w:type="dxa" w:w="1440"/>
          </w:tcPr>
          <w:p>
            <w:r/>
          </w:p>
        </w:tc>
        <w:tc>
          <w:tcPr>
            <w:tcW w:type="dxa" w:w="1440"/>
          </w:tcPr>
          <w:p>
            <w:r/>
          </w:p>
        </w:tc>
      </w:tr>
      <w:tr>
        <w:tc>
          <w:tcPr>
            <w:tcW w:type="dxa" w:w="1440"/>
          </w:tcPr>
          <w:p>
            <w:r>
              <w:t>C03.01.01</w:t>
            </w:r>
          </w:p>
        </w:tc>
        <w:tc>
          <w:tcPr>
            <w:tcW w:type="dxa" w:w="1440"/>
          </w:tcPr>
          <w:p>
            <w:r/>
          </w:p>
        </w:tc>
        <w:tc>
          <w:tcPr>
            <w:tcW w:type="dxa" w:w="1440"/>
          </w:tcPr>
          <w:p>
            <w:r/>
          </w:p>
        </w:tc>
        <w:tc>
          <w:tcPr>
            <w:tcW w:type="dxa" w:w="1440"/>
          </w:tcPr>
          <w:p>
            <w:r>
              <w:t>Dégradation de bâtiment ou de local</w:t>
            </w:r>
          </w:p>
        </w:tc>
        <w:tc>
          <w:tcPr>
            <w:tcW w:type="dxa" w:w="1440"/>
          </w:tcPr>
          <w:p>
            <w:r>
              <w:t>Dont sabotage (sans atteinte de personne) et TAGS</w:t>
            </w:r>
          </w:p>
        </w:tc>
        <w:tc>
          <w:tcPr>
            <w:tcW w:type="dxa" w:w="1440"/>
          </w:tcPr>
          <w:p>
            <w:r/>
          </w:p>
        </w:tc>
      </w:tr>
      <w:tr>
        <w:tc>
          <w:tcPr>
            <w:tcW w:type="dxa" w:w="1440"/>
          </w:tcPr>
          <w:p>
            <w:r>
              <w:t>C03.01.02</w:t>
            </w:r>
          </w:p>
        </w:tc>
        <w:tc>
          <w:tcPr>
            <w:tcW w:type="dxa" w:w="1440"/>
          </w:tcPr>
          <w:p>
            <w:r/>
          </w:p>
        </w:tc>
        <w:tc>
          <w:tcPr>
            <w:tcW w:type="dxa" w:w="1440"/>
          </w:tcPr>
          <w:p>
            <w:r/>
          </w:p>
        </w:tc>
        <w:tc>
          <w:tcPr>
            <w:tcW w:type="dxa" w:w="1440"/>
          </w:tcPr>
          <w:p>
            <w:r>
              <w:t>Dégradation de véhicule</w:t>
            </w:r>
          </w:p>
        </w:tc>
        <w:tc>
          <w:tcPr>
            <w:tcW w:type="dxa" w:w="1440"/>
          </w:tcPr>
          <w:p>
            <w:r/>
          </w:p>
        </w:tc>
        <w:tc>
          <w:tcPr>
            <w:tcW w:type="dxa" w:w="1440"/>
          </w:tcPr>
          <w:p>
            <w:r/>
          </w:p>
        </w:tc>
      </w:tr>
      <w:tr>
        <w:tc>
          <w:tcPr>
            <w:tcW w:type="dxa" w:w="1440"/>
          </w:tcPr>
          <w:p>
            <w:r>
              <w:t>C03.01.03</w:t>
            </w:r>
          </w:p>
        </w:tc>
        <w:tc>
          <w:tcPr>
            <w:tcW w:type="dxa" w:w="1440"/>
          </w:tcPr>
          <w:p>
            <w:r/>
          </w:p>
        </w:tc>
        <w:tc>
          <w:tcPr>
            <w:tcW w:type="dxa" w:w="1440"/>
          </w:tcPr>
          <w:p>
            <w:r/>
          </w:p>
        </w:tc>
        <w:tc>
          <w:tcPr>
            <w:tcW w:type="dxa" w:w="1440"/>
          </w:tcPr>
          <w:p>
            <w:r>
              <w:t>Dégradations d’autres biens</w:t>
            </w:r>
          </w:p>
        </w:tc>
        <w:tc>
          <w:tcPr>
            <w:tcW w:type="dxa" w:w="1440"/>
          </w:tcPr>
          <w:p>
            <w:r/>
          </w:p>
        </w:tc>
        <w:tc>
          <w:tcPr>
            <w:tcW w:type="dxa" w:w="1440"/>
          </w:tcPr>
          <w:p>
            <w:r/>
          </w:p>
        </w:tc>
      </w:tr>
      <w:tr>
        <w:tc>
          <w:tcPr>
            <w:tcW w:type="dxa" w:w="1440"/>
          </w:tcPr>
          <w:p>
            <w:r>
              <w:t>C03.01.04</w:t>
            </w:r>
          </w:p>
        </w:tc>
        <w:tc>
          <w:tcPr>
            <w:tcW w:type="dxa" w:w="1440"/>
          </w:tcPr>
          <w:p>
            <w:r/>
          </w:p>
        </w:tc>
        <w:tc>
          <w:tcPr>
            <w:tcW w:type="dxa" w:w="1440"/>
          </w:tcPr>
          <w:p>
            <w:r/>
          </w:p>
        </w:tc>
        <w:tc>
          <w:tcPr>
            <w:tcW w:type="dxa" w:w="1440"/>
          </w:tcPr>
          <w:p>
            <w:r>
              <w:t>Jets de projectiles – Caillassages</w:t>
            </w:r>
          </w:p>
        </w:tc>
        <w:tc>
          <w:tcPr>
            <w:tcW w:type="dxa" w:w="1440"/>
          </w:tcPr>
          <w:p>
            <w:r/>
          </w:p>
        </w:tc>
        <w:tc>
          <w:tcPr>
            <w:tcW w:type="dxa" w:w="1440"/>
          </w:tcPr>
          <w:p>
            <w:r/>
          </w:p>
        </w:tc>
      </w:tr>
      <w:tr>
        <w:tc>
          <w:tcPr>
            <w:tcW w:type="dxa" w:w="1440"/>
          </w:tcPr>
          <w:p>
            <w:r>
              <w:t>C03.01.05</w:t>
            </w:r>
          </w:p>
        </w:tc>
        <w:tc>
          <w:tcPr>
            <w:tcW w:type="dxa" w:w="1440"/>
          </w:tcPr>
          <w:p>
            <w:r/>
          </w:p>
        </w:tc>
        <w:tc>
          <w:tcPr>
            <w:tcW w:type="dxa" w:w="1440"/>
          </w:tcPr>
          <w:p>
            <w:r/>
          </w:p>
        </w:tc>
        <w:tc>
          <w:tcPr>
            <w:tcW w:type="dxa" w:w="1440"/>
          </w:tcPr>
          <w:p>
            <w:r>
              <w:t>Profanation de cimetière ou lieu de culte</w:t>
            </w:r>
          </w:p>
        </w:tc>
        <w:tc>
          <w:tcPr>
            <w:tcW w:type="dxa" w:w="1440"/>
          </w:tcPr>
          <w:p>
            <w:r/>
          </w:p>
        </w:tc>
        <w:tc>
          <w:tcPr>
            <w:tcW w:type="dxa" w:w="1440"/>
          </w:tcPr>
          <w:p>
            <w:r/>
          </w:p>
        </w:tc>
      </w:tr>
      <w:tr>
        <w:tc>
          <w:tcPr>
            <w:tcW w:type="dxa" w:w="1440"/>
          </w:tcPr>
          <w:p>
            <w:r>
              <w:t>C03.02.00</w:t>
            </w:r>
          </w:p>
        </w:tc>
        <w:tc>
          <w:tcPr>
            <w:tcW w:type="dxa" w:w="1440"/>
          </w:tcPr>
          <w:p>
            <w:r/>
          </w:p>
        </w:tc>
        <w:tc>
          <w:tcPr>
            <w:tcW w:type="dxa" w:w="1440"/>
          </w:tcPr>
          <w:p>
            <w:r>
              <w:t>Vol</w:t>
            </w:r>
          </w:p>
        </w:tc>
        <w:tc>
          <w:tcPr>
            <w:tcW w:type="dxa" w:w="1440"/>
          </w:tcPr>
          <w:p>
            <w:r/>
          </w:p>
        </w:tc>
        <w:tc>
          <w:tcPr>
            <w:tcW w:type="dxa" w:w="1440"/>
          </w:tcPr>
          <w:p>
            <w:r/>
          </w:p>
        </w:tc>
        <w:tc>
          <w:tcPr>
            <w:tcW w:type="dxa" w:w="1440"/>
          </w:tcPr>
          <w:p>
            <w:r/>
          </w:p>
        </w:tc>
      </w:tr>
      <w:tr>
        <w:tc>
          <w:tcPr>
            <w:tcW w:type="dxa" w:w="1440"/>
          </w:tcPr>
          <w:p>
            <w:r>
              <w:t>C03.02.01</w:t>
            </w:r>
          </w:p>
        </w:tc>
        <w:tc>
          <w:tcPr>
            <w:tcW w:type="dxa" w:w="1440"/>
          </w:tcPr>
          <w:p>
            <w:r/>
          </w:p>
        </w:tc>
        <w:tc>
          <w:tcPr>
            <w:tcW w:type="dxa" w:w="1440"/>
          </w:tcPr>
          <w:p>
            <w:r/>
          </w:p>
        </w:tc>
        <w:tc>
          <w:tcPr>
            <w:tcW w:type="dxa" w:w="1440"/>
          </w:tcPr>
          <w:p>
            <w:r>
              <w:t>Vol à l’arraché</w:t>
            </w:r>
          </w:p>
        </w:tc>
        <w:tc>
          <w:tcPr>
            <w:tcW w:type="dxa" w:w="1440"/>
          </w:tcPr>
          <w:p>
            <w:r>
              <w:t>Vol avec violence commis en arrachant de force à la victime un objet convoité</w:t>
            </w:r>
          </w:p>
        </w:tc>
        <w:tc>
          <w:tcPr>
            <w:tcW w:type="dxa" w:w="1440"/>
          </w:tcPr>
          <w:p>
            <w:r/>
          </w:p>
        </w:tc>
      </w:tr>
      <w:tr>
        <w:tc>
          <w:tcPr>
            <w:tcW w:type="dxa" w:w="1440"/>
          </w:tcPr>
          <w:p>
            <w:r>
              <w:t>C03.02.02</w:t>
            </w:r>
          </w:p>
        </w:tc>
        <w:tc>
          <w:tcPr>
            <w:tcW w:type="dxa" w:w="1440"/>
          </w:tcPr>
          <w:p>
            <w:r/>
          </w:p>
        </w:tc>
        <w:tc>
          <w:tcPr>
            <w:tcW w:type="dxa" w:w="1440"/>
          </w:tcPr>
          <w:p>
            <w:r/>
          </w:p>
        </w:tc>
        <w:tc>
          <w:tcPr>
            <w:tcW w:type="dxa" w:w="1440"/>
          </w:tcPr>
          <w:p>
            <w:r>
              <w:t>Vol à la portière</w:t>
            </w:r>
          </w:p>
        </w:tc>
        <w:tc>
          <w:tcPr>
            <w:tcW w:type="dxa" w:w="1440"/>
          </w:tcPr>
          <w:p>
            <w:r>
              <w:t>Vol commis en ouvrant ou en brisant une portière de véhicule</w:t>
            </w:r>
          </w:p>
        </w:tc>
        <w:tc>
          <w:tcPr>
            <w:tcW w:type="dxa" w:w="1440"/>
          </w:tcPr>
          <w:p>
            <w:r/>
          </w:p>
        </w:tc>
      </w:tr>
      <w:tr>
        <w:tc>
          <w:tcPr>
            <w:tcW w:type="dxa" w:w="1440"/>
          </w:tcPr>
          <w:p>
            <w:r>
              <w:t>C03.02.03</w:t>
            </w:r>
          </w:p>
        </w:tc>
        <w:tc>
          <w:tcPr>
            <w:tcW w:type="dxa" w:w="1440"/>
          </w:tcPr>
          <w:p>
            <w:r/>
          </w:p>
        </w:tc>
        <w:tc>
          <w:tcPr>
            <w:tcW w:type="dxa" w:w="1440"/>
          </w:tcPr>
          <w:p>
            <w:r/>
          </w:p>
        </w:tc>
        <w:tc>
          <w:tcPr>
            <w:tcW w:type="dxa" w:w="1440"/>
          </w:tcPr>
          <w:p>
            <w:r>
              <w:t>Vol à l’étalage</w:t>
            </w:r>
          </w:p>
        </w:tc>
        <w:tc>
          <w:tcPr>
            <w:tcW w:type="dxa" w:w="1440"/>
          </w:tcPr>
          <w:p>
            <w:r/>
          </w:p>
        </w:tc>
        <w:tc>
          <w:tcPr>
            <w:tcW w:type="dxa" w:w="1440"/>
          </w:tcPr>
          <w:p>
            <w:r/>
          </w:p>
        </w:tc>
      </w:tr>
      <w:tr>
        <w:tc>
          <w:tcPr>
            <w:tcW w:type="dxa" w:w="1440"/>
          </w:tcPr>
          <w:p>
            <w:r>
              <w:t>C03.02.04</w:t>
            </w:r>
          </w:p>
        </w:tc>
        <w:tc>
          <w:tcPr>
            <w:tcW w:type="dxa" w:w="1440"/>
          </w:tcPr>
          <w:p>
            <w:r/>
          </w:p>
        </w:tc>
        <w:tc>
          <w:tcPr>
            <w:tcW w:type="dxa" w:w="1440"/>
          </w:tcPr>
          <w:p>
            <w:r/>
          </w:p>
        </w:tc>
        <w:tc>
          <w:tcPr>
            <w:tcW w:type="dxa" w:w="1440"/>
          </w:tcPr>
          <w:p>
            <w:r>
              <w:t>Vol à la roulotte</w:t>
            </w:r>
          </w:p>
        </w:tc>
        <w:tc>
          <w:tcPr>
            <w:tcW w:type="dxa" w:w="1440"/>
          </w:tcPr>
          <w:p>
            <w:r>
              <w:t>Vol commis dans un véhicule ou dans une roulotte</w:t>
            </w:r>
          </w:p>
        </w:tc>
        <w:tc>
          <w:tcPr>
            <w:tcW w:type="dxa" w:w="1440"/>
          </w:tcPr>
          <w:p>
            <w:r/>
          </w:p>
        </w:tc>
      </w:tr>
      <w:tr>
        <w:tc>
          <w:tcPr>
            <w:tcW w:type="dxa" w:w="1440"/>
          </w:tcPr>
          <w:p>
            <w:r>
              <w:t>C03.02.05</w:t>
            </w:r>
          </w:p>
        </w:tc>
        <w:tc>
          <w:tcPr>
            <w:tcW w:type="dxa" w:w="1440"/>
          </w:tcPr>
          <w:p>
            <w:r/>
          </w:p>
        </w:tc>
        <w:tc>
          <w:tcPr>
            <w:tcW w:type="dxa" w:w="1440"/>
          </w:tcPr>
          <w:p>
            <w:r/>
          </w:p>
        </w:tc>
        <w:tc>
          <w:tcPr>
            <w:tcW w:type="dxa" w:w="1440"/>
          </w:tcPr>
          <w:p>
            <w:r>
              <w:t>Vol de véhicule</w:t>
            </w:r>
          </w:p>
        </w:tc>
        <w:tc>
          <w:tcPr>
            <w:tcW w:type="dxa" w:w="1440"/>
          </w:tcPr>
          <w:p>
            <w:r/>
          </w:p>
        </w:tc>
        <w:tc>
          <w:tcPr>
            <w:tcW w:type="dxa" w:w="1440"/>
          </w:tcPr>
          <w:p>
            <w:r/>
          </w:p>
        </w:tc>
      </w:tr>
      <w:tr>
        <w:tc>
          <w:tcPr>
            <w:tcW w:type="dxa" w:w="1440"/>
          </w:tcPr>
          <w:p>
            <w:r>
              <w:t>C03.02.06</w:t>
            </w:r>
          </w:p>
        </w:tc>
        <w:tc>
          <w:tcPr>
            <w:tcW w:type="dxa" w:w="1440"/>
          </w:tcPr>
          <w:p>
            <w:r/>
          </w:p>
        </w:tc>
        <w:tc>
          <w:tcPr>
            <w:tcW w:type="dxa" w:w="1440"/>
          </w:tcPr>
          <w:p>
            <w:r/>
          </w:p>
        </w:tc>
        <w:tc>
          <w:tcPr>
            <w:tcW w:type="dxa" w:w="1440"/>
          </w:tcPr>
          <w:p>
            <w:r>
              <w:t>Vol de carburant</w:t>
            </w:r>
          </w:p>
        </w:tc>
        <w:tc>
          <w:tcPr>
            <w:tcW w:type="dxa" w:w="1440"/>
          </w:tcPr>
          <w:p>
            <w:r/>
          </w:p>
        </w:tc>
        <w:tc>
          <w:tcPr>
            <w:tcW w:type="dxa" w:w="1440"/>
          </w:tcPr>
          <w:p>
            <w:r/>
          </w:p>
        </w:tc>
      </w:tr>
      <w:tr>
        <w:tc>
          <w:tcPr>
            <w:tcW w:type="dxa" w:w="1440"/>
          </w:tcPr>
          <w:p>
            <w:r>
              <w:t>C03.02.07</w:t>
            </w:r>
          </w:p>
        </w:tc>
        <w:tc>
          <w:tcPr>
            <w:tcW w:type="dxa" w:w="1440"/>
          </w:tcPr>
          <w:p>
            <w:r/>
          </w:p>
        </w:tc>
        <w:tc>
          <w:tcPr>
            <w:tcW w:type="dxa" w:w="1440"/>
          </w:tcPr>
          <w:p>
            <w:r/>
          </w:p>
        </w:tc>
        <w:tc>
          <w:tcPr>
            <w:tcW w:type="dxa" w:w="1440"/>
          </w:tcPr>
          <w:p>
            <w:r>
              <w:t>Vol de DAB ou dans DAB</w:t>
            </w:r>
          </w:p>
        </w:tc>
        <w:tc>
          <w:tcPr>
            <w:tcW w:type="dxa" w:w="1440"/>
          </w:tcPr>
          <w:p>
            <w:r>
              <w:t>DAB : Distributeur automatique de billets</w:t>
            </w:r>
          </w:p>
        </w:tc>
        <w:tc>
          <w:tcPr>
            <w:tcW w:type="dxa" w:w="1440"/>
          </w:tcPr>
          <w:p>
            <w:r/>
          </w:p>
        </w:tc>
      </w:tr>
      <w:tr>
        <w:tc>
          <w:tcPr>
            <w:tcW w:type="dxa" w:w="1440"/>
          </w:tcPr>
          <w:p>
            <w:r>
              <w:t>C03.02.08</w:t>
            </w:r>
          </w:p>
        </w:tc>
        <w:tc>
          <w:tcPr>
            <w:tcW w:type="dxa" w:w="1440"/>
          </w:tcPr>
          <w:p>
            <w:r/>
          </w:p>
        </w:tc>
        <w:tc>
          <w:tcPr>
            <w:tcW w:type="dxa" w:w="1440"/>
          </w:tcPr>
          <w:p>
            <w:r/>
          </w:p>
        </w:tc>
        <w:tc>
          <w:tcPr>
            <w:tcW w:type="dxa" w:w="1440"/>
          </w:tcPr>
          <w:p>
            <w:r>
              <w:t>Vol de fret</w:t>
            </w:r>
          </w:p>
        </w:tc>
        <w:tc>
          <w:tcPr>
            <w:tcW w:type="dxa" w:w="1440"/>
          </w:tcPr>
          <w:p>
            <w:r/>
          </w:p>
        </w:tc>
        <w:tc>
          <w:tcPr>
            <w:tcW w:type="dxa" w:w="1440"/>
          </w:tcPr>
          <w:p>
            <w:r/>
          </w:p>
        </w:tc>
      </w:tr>
      <w:tr>
        <w:tc>
          <w:tcPr>
            <w:tcW w:type="dxa" w:w="1440"/>
          </w:tcPr>
          <w:p>
            <w:r>
              <w:t>C03.02.09</w:t>
            </w:r>
          </w:p>
        </w:tc>
        <w:tc>
          <w:tcPr>
            <w:tcW w:type="dxa" w:w="1440"/>
          </w:tcPr>
          <w:p>
            <w:r/>
          </w:p>
        </w:tc>
        <w:tc>
          <w:tcPr>
            <w:tcW w:type="dxa" w:w="1440"/>
          </w:tcPr>
          <w:p>
            <w:r/>
          </w:p>
        </w:tc>
        <w:tc>
          <w:tcPr>
            <w:tcW w:type="dxa" w:w="1440"/>
          </w:tcPr>
          <w:p>
            <w:r>
              <w:t>Vol de métaux</w:t>
            </w:r>
          </w:p>
        </w:tc>
        <w:tc>
          <w:tcPr>
            <w:tcW w:type="dxa" w:w="1440"/>
          </w:tcPr>
          <w:p>
            <w:r/>
          </w:p>
        </w:tc>
        <w:tc>
          <w:tcPr>
            <w:tcW w:type="dxa" w:w="1440"/>
          </w:tcPr>
          <w:p>
            <w:r/>
          </w:p>
        </w:tc>
      </w:tr>
      <w:tr>
        <w:tc>
          <w:tcPr>
            <w:tcW w:type="dxa" w:w="1440"/>
          </w:tcPr>
          <w:p>
            <w:r>
              <w:t>C03.02.10</w:t>
            </w:r>
          </w:p>
        </w:tc>
        <w:tc>
          <w:tcPr>
            <w:tcW w:type="dxa" w:w="1440"/>
          </w:tcPr>
          <w:p>
            <w:r/>
          </w:p>
        </w:tc>
        <w:tc>
          <w:tcPr>
            <w:tcW w:type="dxa" w:w="1440"/>
          </w:tcPr>
          <w:p>
            <w:r/>
          </w:p>
        </w:tc>
        <w:tc>
          <w:tcPr>
            <w:tcW w:type="dxa" w:w="1440"/>
          </w:tcPr>
          <w:p>
            <w:r>
              <w:t>Vol par ruse</w:t>
            </w:r>
          </w:p>
        </w:tc>
        <w:tc>
          <w:tcPr>
            <w:tcW w:type="dxa" w:w="1440"/>
          </w:tcPr>
          <w:p>
            <w:r/>
          </w:p>
        </w:tc>
        <w:tc>
          <w:tcPr>
            <w:tcW w:type="dxa" w:w="1440"/>
          </w:tcPr>
          <w:p>
            <w:r/>
          </w:p>
        </w:tc>
      </w:tr>
      <w:tr>
        <w:tc>
          <w:tcPr>
            <w:tcW w:type="dxa" w:w="1440"/>
          </w:tcPr>
          <w:p>
            <w:r>
              <w:t>C03.02.11</w:t>
            </w:r>
          </w:p>
        </w:tc>
        <w:tc>
          <w:tcPr>
            <w:tcW w:type="dxa" w:w="1440"/>
          </w:tcPr>
          <w:p>
            <w:r/>
          </w:p>
        </w:tc>
        <w:tc>
          <w:tcPr>
            <w:tcW w:type="dxa" w:w="1440"/>
          </w:tcPr>
          <w:p>
            <w:r/>
          </w:p>
        </w:tc>
        <w:tc>
          <w:tcPr>
            <w:tcW w:type="dxa" w:w="1440"/>
          </w:tcPr>
          <w:p>
            <w:r>
              <w:t>Vol d’armes</w:t>
            </w:r>
          </w:p>
        </w:tc>
        <w:tc>
          <w:tcPr>
            <w:tcW w:type="dxa" w:w="1440"/>
          </w:tcPr>
          <w:p>
            <w:r/>
          </w:p>
        </w:tc>
        <w:tc>
          <w:tcPr>
            <w:tcW w:type="dxa" w:w="1440"/>
          </w:tcPr>
          <w:p>
            <w:r/>
          </w:p>
        </w:tc>
      </w:tr>
      <w:tr>
        <w:tc>
          <w:tcPr>
            <w:tcW w:type="dxa" w:w="1440"/>
          </w:tcPr>
          <w:p>
            <w:r>
              <w:t>C03.02.12</w:t>
            </w:r>
          </w:p>
        </w:tc>
        <w:tc>
          <w:tcPr>
            <w:tcW w:type="dxa" w:w="1440"/>
          </w:tcPr>
          <w:p>
            <w:r/>
          </w:p>
        </w:tc>
        <w:tc>
          <w:tcPr>
            <w:tcW w:type="dxa" w:w="1440"/>
          </w:tcPr>
          <w:p>
            <w:r/>
          </w:p>
        </w:tc>
        <w:tc>
          <w:tcPr>
            <w:tcW w:type="dxa" w:w="1440"/>
          </w:tcPr>
          <w:p>
            <w:r>
              <w:t>Vol à main armée</w:t>
            </w:r>
          </w:p>
        </w:tc>
        <w:tc>
          <w:tcPr>
            <w:tcW w:type="dxa" w:w="1440"/>
          </w:tcPr>
          <w:p>
            <w:r/>
          </w:p>
        </w:tc>
        <w:tc>
          <w:tcPr>
            <w:tcW w:type="dxa" w:w="1440"/>
          </w:tcPr>
          <w:p>
            <w:r>
              <w:t>Dont autorité / commerce / édifice public / résidence / société</w:t>
            </w:r>
          </w:p>
        </w:tc>
      </w:tr>
      <w:tr>
        <w:tc>
          <w:tcPr>
            <w:tcW w:type="dxa" w:w="1440"/>
          </w:tcPr>
          <w:p>
            <w:r>
              <w:t>C03.02.13</w:t>
            </w:r>
          </w:p>
        </w:tc>
        <w:tc>
          <w:tcPr>
            <w:tcW w:type="dxa" w:w="1440"/>
          </w:tcPr>
          <w:p>
            <w:r/>
          </w:p>
        </w:tc>
        <w:tc>
          <w:tcPr>
            <w:tcW w:type="dxa" w:w="1440"/>
          </w:tcPr>
          <w:p>
            <w:r/>
          </w:p>
        </w:tc>
        <w:tc>
          <w:tcPr>
            <w:tcW w:type="dxa" w:w="1440"/>
          </w:tcPr>
          <w:p>
            <w:r>
              <w:t>Vol avec violences, extorsion, racket</w:t>
            </w:r>
          </w:p>
        </w:tc>
        <w:tc>
          <w:tcPr>
            <w:tcW w:type="dxa" w:w="1440"/>
          </w:tcPr>
          <w:p>
            <w:r/>
          </w:p>
        </w:tc>
        <w:tc>
          <w:tcPr>
            <w:tcW w:type="dxa" w:w="1440"/>
          </w:tcPr>
          <w:p>
            <w:r>
              <w:t>Regroupement possible avec VAMA / Car jacking ?</w:t>
            </w:r>
          </w:p>
        </w:tc>
      </w:tr>
      <w:tr>
        <w:tc>
          <w:tcPr>
            <w:tcW w:type="dxa" w:w="1440"/>
          </w:tcPr>
          <w:p>
            <w:r>
              <w:t>C03.02.14</w:t>
            </w:r>
          </w:p>
        </w:tc>
        <w:tc>
          <w:tcPr>
            <w:tcW w:type="dxa" w:w="1440"/>
          </w:tcPr>
          <w:p>
            <w:r/>
          </w:p>
        </w:tc>
        <w:tc>
          <w:tcPr>
            <w:tcW w:type="dxa" w:w="1440"/>
          </w:tcPr>
          <w:p>
            <w:r/>
          </w:p>
        </w:tc>
        <w:tc>
          <w:tcPr>
            <w:tcW w:type="dxa" w:w="1440"/>
          </w:tcPr>
          <w:p>
            <w:r>
              <w:t>Car jacking</w:t>
            </w:r>
          </w:p>
        </w:tc>
        <w:tc>
          <w:tcPr>
            <w:tcW w:type="dxa" w:w="1440"/>
          </w:tcPr>
          <w:p>
            <w:r>
              <w:t>La piraterie routière ou carjacking est un vol de voiture ou autres véhicules motorisés avec menaces ou violence sur le conducteur du véhicule</w:t>
            </w:r>
          </w:p>
        </w:tc>
        <w:tc>
          <w:tcPr>
            <w:tcW w:type="dxa" w:w="1440"/>
          </w:tcPr>
          <w:p>
            <w:r/>
          </w:p>
        </w:tc>
      </w:tr>
      <w:tr>
        <w:tc>
          <w:tcPr>
            <w:tcW w:type="dxa" w:w="1440"/>
          </w:tcPr>
          <w:p>
            <w:r>
              <w:t>C03.02.15</w:t>
            </w:r>
          </w:p>
        </w:tc>
        <w:tc>
          <w:tcPr>
            <w:tcW w:type="dxa" w:w="1440"/>
          </w:tcPr>
          <w:p>
            <w:r/>
          </w:p>
        </w:tc>
        <w:tc>
          <w:tcPr>
            <w:tcW w:type="dxa" w:w="1440"/>
          </w:tcPr>
          <w:p>
            <w:r/>
          </w:p>
        </w:tc>
        <w:tc>
          <w:tcPr>
            <w:tcW w:type="dxa" w:w="1440"/>
          </w:tcPr>
          <w:p>
            <w:r>
              <w:t>Autre type de vol</w:t>
            </w:r>
          </w:p>
        </w:tc>
        <w:tc>
          <w:tcPr>
            <w:tcW w:type="dxa" w:w="1440"/>
          </w:tcPr>
          <w:p>
            <w:r/>
          </w:p>
        </w:tc>
        <w:tc>
          <w:tcPr>
            <w:tcW w:type="dxa" w:w="1440"/>
          </w:tcPr>
          <w:p>
            <w:r/>
          </w:p>
        </w:tc>
      </w:tr>
      <w:tr>
        <w:tc>
          <w:tcPr>
            <w:tcW w:type="dxa" w:w="1440"/>
          </w:tcPr>
          <w:p>
            <w:r>
              <w:t>C03.03.00</w:t>
            </w:r>
          </w:p>
        </w:tc>
        <w:tc>
          <w:tcPr>
            <w:tcW w:type="dxa" w:w="1440"/>
          </w:tcPr>
          <w:p>
            <w:r/>
          </w:p>
        </w:tc>
        <w:tc>
          <w:tcPr>
            <w:tcW w:type="dxa" w:w="1440"/>
          </w:tcPr>
          <w:p>
            <w:r>
              <w:t>Cambriolage</w:t>
            </w:r>
          </w:p>
        </w:tc>
        <w:tc>
          <w:tcPr>
            <w:tcW w:type="dxa" w:w="1440"/>
          </w:tcPr>
          <w:p>
            <w:r/>
          </w:p>
        </w:tc>
        <w:tc>
          <w:tcPr>
            <w:tcW w:type="dxa" w:w="1440"/>
          </w:tcPr>
          <w:p>
            <w:r/>
          </w:p>
        </w:tc>
        <w:tc>
          <w:tcPr>
            <w:tcW w:type="dxa" w:w="1440"/>
          </w:tcPr>
          <w:p>
            <w:r/>
          </w:p>
        </w:tc>
      </w:tr>
      <w:tr>
        <w:tc>
          <w:tcPr>
            <w:tcW w:type="dxa" w:w="1440"/>
          </w:tcPr>
          <w:p>
            <w:r>
              <w:t>C03.03.01</w:t>
            </w:r>
          </w:p>
        </w:tc>
        <w:tc>
          <w:tcPr>
            <w:tcW w:type="dxa" w:w="1440"/>
          </w:tcPr>
          <w:p>
            <w:r/>
          </w:p>
        </w:tc>
        <w:tc>
          <w:tcPr>
            <w:tcW w:type="dxa" w:w="1440"/>
          </w:tcPr>
          <w:p>
            <w:r/>
          </w:p>
        </w:tc>
        <w:tc>
          <w:tcPr>
            <w:tcW w:type="dxa" w:w="1440"/>
          </w:tcPr>
          <w:p>
            <w:r>
              <w:t>Home jacking</w:t>
            </w:r>
          </w:p>
        </w:tc>
        <w:tc>
          <w:tcPr>
            <w:tcW w:type="dxa" w:w="1440"/>
          </w:tcPr>
          <w:p>
            <w:r>
              <w:t>Le home-jacking consiste à s'introduire dans le domicile d'un particulier afin d'y récupérer les clés de sa voiture et repartir avec le véhicule</w:t>
            </w:r>
          </w:p>
        </w:tc>
        <w:tc>
          <w:tcPr>
            <w:tcW w:type="dxa" w:w="1440"/>
          </w:tcPr>
          <w:p>
            <w:r/>
          </w:p>
        </w:tc>
      </w:tr>
      <w:tr>
        <w:tc>
          <w:tcPr>
            <w:tcW w:type="dxa" w:w="1440"/>
          </w:tcPr>
          <w:p>
            <w:r>
              <w:t>C03.03.02</w:t>
            </w:r>
          </w:p>
        </w:tc>
        <w:tc>
          <w:tcPr>
            <w:tcW w:type="dxa" w:w="1440"/>
          </w:tcPr>
          <w:p>
            <w:r/>
          </w:p>
        </w:tc>
        <w:tc>
          <w:tcPr>
            <w:tcW w:type="dxa" w:w="1440"/>
          </w:tcPr>
          <w:p>
            <w:r/>
          </w:p>
        </w:tc>
        <w:tc>
          <w:tcPr>
            <w:tcW w:type="dxa" w:w="1440"/>
          </w:tcPr>
          <w:p>
            <w:r>
              <w:t>Autre type de cambriolage</w:t>
            </w:r>
          </w:p>
        </w:tc>
        <w:tc>
          <w:tcPr>
            <w:tcW w:type="dxa" w:w="1440"/>
          </w:tcPr>
          <w:p>
            <w:r/>
          </w:p>
        </w:tc>
        <w:tc>
          <w:tcPr>
            <w:tcW w:type="dxa" w:w="1440"/>
          </w:tcPr>
          <w:p>
            <w:r/>
          </w:p>
        </w:tc>
      </w:tr>
      <w:tr>
        <w:tc>
          <w:tcPr>
            <w:tcW w:type="dxa" w:w="1440"/>
          </w:tcPr>
          <w:p>
            <w:r>
              <w:t>C03.04.00</w:t>
            </w:r>
          </w:p>
        </w:tc>
        <w:tc>
          <w:tcPr>
            <w:tcW w:type="dxa" w:w="1440"/>
          </w:tcPr>
          <w:p>
            <w:r/>
          </w:p>
        </w:tc>
        <w:tc>
          <w:tcPr>
            <w:tcW w:type="dxa" w:w="1440"/>
          </w:tcPr>
          <w:p>
            <w:r>
              <w:t>Intrusion</w:t>
            </w:r>
          </w:p>
        </w:tc>
        <w:tc>
          <w:tcPr>
            <w:tcW w:type="dxa" w:w="1440"/>
          </w:tcPr>
          <w:p>
            <w:r/>
          </w:p>
        </w:tc>
        <w:tc>
          <w:tcPr>
            <w:tcW w:type="dxa" w:w="1440"/>
          </w:tcPr>
          <w:p>
            <w:r/>
          </w:p>
        </w:tc>
        <w:tc>
          <w:tcPr>
            <w:tcW w:type="dxa" w:w="1440"/>
          </w:tcPr>
          <w:p>
            <w:r/>
          </w:p>
        </w:tc>
      </w:tr>
      <w:tr>
        <w:tc>
          <w:tcPr>
            <w:tcW w:type="dxa" w:w="1440"/>
          </w:tcPr>
          <w:p>
            <w:r>
              <w:t>C03.04.01</w:t>
            </w:r>
          </w:p>
        </w:tc>
        <w:tc>
          <w:tcPr>
            <w:tcW w:type="dxa" w:w="1440"/>
          </w:tcPr>
          <w:p>
            <w:r/>
          </w:p>
        </w:tc>
        <w:tc>
          <w:tcPr>
            <w:tcW w:type="dxa" w:w="1440"/>
          </w:tcPr>
          <w:p>
            <w:r/>
          </w:p>
        </w:tc>
        <w:tc>
          <w:tcPr>
            <w:tcW w:type="dxa" w:w="1440"/>
          </w:tcPr>
          <w:p>
            <w:r>
              <w:t>Violation de domicile</w:t>
            </w:r>
          </w:p>
        </w:tc>
        <w:tc>
          <w:tcPr>
            <w:tcW w:type="dxa" w:w="1440"/>
          </w:tcPr>
          <w:p>
            <w:r/>
          </w:p>
        </w:tc>
        <w:tc>
          <w:tcPr>
            <w:tcW w:type="dxa" w:w="1440"/>
          </w:tcPr>
          <w:p>
            <w:r/>
          </w:p>
        </w:tc>
      </w:tr>
      <w:tr>
        <w:tc>
          <w:tcPr>
            <w:tcW w:type="dxa" w:w="1440"/>
          </w:tcPr>
          <w:p>
            <w:r>
              <w:t>C03.04.02</w:t>
            </w:r>
          </w:p>
        </w:tc>
        <w:tc>
          <w:tcPr>
            <w:tcW w:type="dxa" w:w="1440"/>
          </w:tcPr>
          <w:p>
            <w:r/>
          </w:p>
        </w:tc>
        <w:tc>
          <w:tcPr>
            <w:tcW w:type="dxa" w:w="1440"/>
          </w:tcPr>
          <w:p>
            <w:r/>
          </w:p>
        </w:tc>
        <w:tc>
          <w:tcPr>
            <w:tcW w:type="dxa" w:w="1440"/>
          </w:tcPr>
          <w:p>
            <w:r>
              <w:t>Déclenchement d’alarme intrusion</w:t>
            </w:r>
          </w:p>
        </w:tc>
        <w:tc>
          <w:tcPr>
            <w:tcW w:type="dxa" w:w="1440"/>
          </w:tcPr>
          <w:p>
            <w:r/>
          </w:p>
        </w:tc>
        <w:tc>
          <w:tcPr>
            <w:tcW w:type="dxa" w:w="1440"/>
          </w:tcPr>
          <w:p>
            <w:r/>
          </w:p>
        </w:tc>
      </w:tr>
      <w:tr>
        <w:tc>
          <w:tcPr>
            <w:tcW w:type="dxa" w:w="1440"/>
          </w:tcPr>
          <w:p>
            <w:r>
              <w:t>C03.05.00</w:t>
            </w:r>
          </w:p>
        </w:tc>
        <w:tc>
          <w:tcPr>
            <w:tcW w:type="dxa" w:w="1440"/>
          </w:tcPr>
          <w:p>
            <w:r/>
          </w:p>
        </w:tc>
        <w:tc>
          <w:tcPr>
            <w:tcW w:type="dxa" w:w="1440"/>
          </w:tcPr>
          <w:p>
            <w:r>
              <w:t>Escroquerie – filouterie – grivèlerie</w:t>
            </w:r>
          </w:p>
        </w:tc>
        <w:tc>
          <w:tcPr>
            <w:tcW w:type="dxa" w:w="1440"/>
          </w:tcPr>
          <w:p>
            <w:r/>
          </w:p>
        </w:tc>
        <w:tc>
          <w:tcPr>
            <w:tcW w:type="dxa" w:w="1440"/>
          </w:tcPr>
          <w:p>
            <w:r>
              <w:t>&gt; Filouterie : Escroquerie, vol</w:t>
              <w:br/>
              <w:t>&gt; Grivèlerie : Délit qui consiste à consommer sans payer, dans un café, un restaurant, un hôtel.*</w:t>
            </w:r>
          </w:p>
        </w:tc>
        <w:tc>
          <w:tcPr>
            <w:tcW w:type="dxa" w:w="1440"/>
          </w:tcPr>
          <w:p>
            <w:r/>
          </w:p>
        </w:tc>
      </w:tr>
      <w:tr>
        <w:tc>
          <w:tcPr>
            <w:tcW w:type="dxa" w:w="1440"/>
          </w:tcPr>
          <w:p>
            <w:r>
              <w:t>C03.06.00</w:t>
            </w:r>
          </w:p>
        </w:tc>
        <w:tc>
          <w:tcPr>
            <w:tcW w:type="dxa" w:w="1440"/>
          </w:tcPr>
          <w:p>
            <w:r/>
          </w:p>
        </w:tc>
        <w:tc>
          <w:tcPr>
            <w:tcW w:type="dxa" w:w="1440"/>
          </w:tcPr>
          <w:p>
            <w:r>
              <w:t>Autre atteinte aux biens</w:t>
            </w:r>
          </w:p>
        </w:tc>
        <w:tc>
          <w:tcPr>
            <w:tcW w:type="dxa" w:w="1440"/>
          </w:tcPr>
          <w:p>
            <w:r/>
          </w:p>
        </w:tc>
        <w:tc>
          <w:tcPr>
            <w:tcW w:type="dxa" w:w="1440"/>
          </w:tcPr>
          <w:p>
            <w:r/>
          </w:p>
        </w:tc>
        <w:tc>
          <w:tcPr>
            <w:tcW w:type="dxa" w:w="1440"/>
          </w:tcPr>
          <w:p>
            <w:r/>
          </w:p>
        </w:tc>
      </w:tr>
      <w:tr>
        <w:tc>
          <w:tcPr>
            <w:tcW w:type="dxa" w:w="1440"/>
          </w:tcPr>
          <w:p>
            <w:r>
              <w:t>C03.07.00</w:t>
            </w:r>
          </w:p>
        </w:tc>
        <w:tc>
          <w:tcPr>
            <w:tcW w:type="dxa" w:w="1440"/>
          </w:tcPr>
          <w:p>
            <w:r/>
          </w:p>
        </w:tc>
        <w:tc>
          <w:tcPr>
            <w:tcW w:type="dxa" w:w="1440"/>
          </w:tcPr>
          <w:p>
            <w:r>
              <w:t>Disparition d'animal</w:t>
            </w:r>
          </w:p>
        </w:tc>
        <w:tc>
          <w:tcPr>
            <w:tcW w:type="dxa" w:w="1440"/>
          </w:tcPr>
          <w:p>
            <w:r/>
          </w:p>
        </w:tc>
        <w:tc>
          <w:tcPr>
            <w:tcW w:type="dxa" w:w="1440"/>
          </w:tcPr>
          <w:p>
            <w:r/>
          </w:p>
        </w:tc>
        <w:tc>
          <w:tcPr>
            <w:tcW w:type="dxa" w:w="1440"/>
          </w:tcPr>
          <w:p>
            <w:r/>
          </w:p>
        </w:tc>
      </w:tr>
      <w:tr>
        <w:tc>
          <w:tcPr>
            <w:tcW w:type="dxa" w:w="1440"/>
          </w:tcPr>
          <w:p>
            <w:r>
              <w:t>C03.08.00</w:t>
            </w:r>
          </w:p>
        </w:tc>
        <w:tc>
          <w:tcPr>
            <w:tcW w:type="dxa" w:w="1440"/>
          </w:tcPr>
          <w:p>
            <w:r/>
          </w:p>
        </w:tc>
        <w:tc>
          <w:tcPr>
            <w:tcW w:type="dxa" w:w="1440"/>
          </w:tcPr>
          <w:p>
            <w:r>
              <w:t>Découverte / divagation d'animal</w:t>
            </w:r>
          </w:p>
        </w:tc>
        <w:tc>
          <w:tcPr>
            <w:tcW w:type="dxa" w:w="1440"/>
          </w:tcPr>
          <w:p>
            <w:r/>
          </w:p>
        </w:tc>
        <w:tc>
          <w:tcPr>
            <w:tcW w:type="dxa" w:w="1440"/>
          </w:tcPr>
          <w:p>
            <w:r/>
          </w:p>
        </w:tc>
        <w:tc>
          <w:tcPr>
            <w:tcW w:type="dxa" w:w="1440"/>
          </w:tcPr>
          <w:p>
            <w:r/>
          </w:p>
        </w:tc>
      </w:tr>
      <w:tr>
        <w:tc>
          <w:tcPr>
            <w:tcW w:type="dxa" w:w="1440"/>
          </w:tcPr>
          <w:p>
            <w:r>
              <w:t>C03.09.00</w:t>
            </w:r>
          </w:p>
        </w:tc>
        <w:tc>
          <w:tcPr>
            <w:tcW w:type="dxa" w:w="1440"/>
          </w:tcPr>
          <w:p>
            <w:r/>
          </w:p>
        </w:tc>
        <w:tc>
          <w:tcPr>
            <w:tcW w:type="dxa" w:w="1440"/>
          </w:tcPr>
          <w:p>
            <w:r>
              <w:t>Découverte d’animal mort / carcasse d’animal</w:t>
            </w:r>
          </w:p>
        </w:tc>
        <w:tc>
          <w:tcPr>
            <w:tcW w:type="dxa" w:w="1440"/>
          </w:tcPr>
          <w:p>
            <w:r/>
          </w:p>
        </w:tc>
        <w:tc>
          <w:tcPr>
            <w:tcW w:type="dxa" w:w="1440"/>
          </w:tcPr>
          <w:p>
            <w:r/>
          </w:p>
        </w:tc>
        <w:tc>
          <w:tcPr>
            <w:tcW w:type="dxa" w:w="1440"/>
          </w:tcPr>
          <w:p>
            <w:r/>
          </w:p>
        </w:tc>
      </w:tr>
      <w:tr>
        <w:tc>
          <w:tcPr>
            <w:tcW w:type="dxa" w:w="1440"/>
          </w:tcPr>
          <w:p>
            <w:r>
              <w:t>C03.10.00</w:t>
            </w:r>
          </w:p>
        </w:tc>
        <w:tc>
          <w:tcPr>
            <w:tcW w:type="dxa" w:w="1440"/>
          </w:tcPr>
          <w:p>
            <w:r/>
          </w:p>
        </w:tc>
        <w:tc>
          <w:tcPr>
            <w:tcW w:type="dxa" w:w="1440"/>
          </w:tcPr>
          <w:p>
            <w:r>
              <w:t>Hyménoptères</w:t>
            </w:r>
          </w:p>
        </w:tc>
        <w:tc>
          <w:tcPr>
            <w:tcW w:type="dxa" w:w="1440"/>
          </w:tcPr>
          <w:p>
            <w:r/>
          </w:p>
        </w:tc>
        <w:tc>
          <w:tcPr>
            <w:tcW w:type="dxa" w:w="1440"/>
          </w:tcPr>
          <w:p>
            <w:r>
              <w:t>Ex : abeilles</w:t>
            </w:r>
          </w:p>
        </w:tc>
        <w:tc>
          <w:tcPr>
            <w:tcW w:type="dxa" w:w="1440"/>
          </w:tcPr>
          <w:p>
            <w:r/>
          </w:p>
        </w:tc>
      </w:tr>
      <w:tr>
        <w:tc>
          <w:tcPr>
            <w:tcW w:type="dxa" w:w="1440"/>
          </w:tcPr>
          <w:p>
            <w:r>
              <w:t>C03.11.00</w:t>
            </w:r>
          </w:p>
        </w:tc>
        <w:tc>
          <w:tcPr>
            <w:tcW w:type="dxa" w:w="1440"/>
          </w:tcPr>
          <w:p>
            <w:r/>
          </w:p>
        </w:tc>
        <w:tc>
          <w:tcPr>
            <w:tcW w:type="dxa" w:w="1440"/>
          </w:tcPr>
          <w:p>
            <w:r>
              <w:t>Animal en difficulté / blessé</w:t>
            </w:r>
          </w:p>
        </w:tc>
        <w:tc>
          <w:tcPr>
            <w:tcW w:type="dxa" w:w="1440"/>
          </w:tcPr>
          <w:p>
            <w:r/>
          </w:p>
        </w:tc>
        <w:tc>
          <w:tcPr>
            <w:tcW w:type="dxa" w:w="1440"/>
          </w:tcPr>
          <w:p>
            <w:r/>
          </w:p>
        </w:tc>
        <w:tc>
          <w:tcPr>
            <w:tcW w:type="dxa" w:w="1440"/>
          </w:tcPr>
          <w:p>
            <w:r/>
          </w:p>
        </w:tc>
      </w:tr>
      <w:tr>
        <w:tc>
          <w:tcPr>
            <w:tcW w:type="dxa" w:w="1440"/>
          </w:tcPr>
          <w:p>
            <w:r>
              <w:t>C03.12.00</w:t>
            </w:r>
          </w:p>
        </w:tc>
        <w:tc>
          <w:tcPr>
            <w:tcW w:type="dxa" w:w="1440"/>
          </w:tcPr>
          <w:p>
            <w:r/>
          </w:p>
        </w:tc>
        <w:tc>
          <w:tcPr>
            <w:tcW w:type="dxa" w:w="1440"/>
          </w:tcPr>
          <w:p>
            <w:r>
              <w:t>Animal dangereux ou sauvage</w:t>
            </w:r>
          </w:p>
        </w:tc>
        <w:tc>
          <w:tcPr>
            <w:tcW w:type="dxa" w:w="1440"/>
          </w:tcPr>
          <w:p>
            <w:r/>
          </w:p>
        </w:tc>
        <w:tc>
          <w:tcPr>
            <w:tcW w:type="dxa" w:w="1440"/>
          </w:tcPr>
          <w:p>
            <w:r/>
          </w:p>
        </w:tc>
        <w:tc>
          <w:tcPr>
            <w:tcW w:type="dxa" w:w="1440"/>
          </w:tcPr>
          <w:p>
            <w:r/>
          </w:p>
        </w:tc>
      </w:tr>
      <w:tr>
        <w:tc>
          <w:tcPr>
            <w:tcW w:type="dxa" w:w="1440"/>
          </w:tcPr>
          <w:p>
            <w:r>
              <w:t>C03.13.00</w:t>
            </w:r>
          </w:p>
        </w:tc>
        <w:tc>
          <w:tcPr>
            <w:tcW w:type="dxa" w:w="1440"/>
          </w:tcPr>
          <w:p>
            <w:r/>
          </w:p>
        </w:tc>
        <w:tc>
          <w:tcPr>
            <w:tcW w:type="dxa" w:w="1440"/>
          </w:tcPr>
          <w:p>
            <w:r>
              <w:t>Epizootie</w:t>
            </w:r>
          </w:p>
        </w:tc>
        <w:tc>
          <w:tcPr>
            <w:tcW w:type="dxa" w:w="1440"/>
          </w:tcPr>
          <w:p>
            <w:r/>
          </w:p>
        </w:tc>
        <w:tc>
          <w:tcPr>
            <w:tcW w:type="dxa" w:w="1440"/>
          </w:tcPr>
          <w:p>
            <w:r>
              <w:t>Ex : grippe aviaire</w:t>
            </w:r>
          </w:p>
        </w:tc>
        <w:tc>
          <w:tcPr>
            <w:tcW w:type="dxa" w:w="1440"/>
          </w:tcPr>
          <w:p>
            <w:r/>
          </w:p>
        </w:tc>
      </w:tr>
      <w:tr>
        <w:tc>
          <w:tcPr>
            <w:tcW w:type="dxa" w:w="1440"/>
          </w:tcPr>
          <w:p>
            <w:r>
              <w:t>C03.14.00</w:t>
            </w:r>
          </w:p>
        </w:tc>
        <w:tc>
          <w:tcPr>
            <w:tcW w:type="dxa" w:w="1440"/>
          </w:tcPr>
          <w:p>
            <w:r/>
          </w:p>
        </w:tc>
        <w:tc>
          <w:tcPr>
            <w:tcW w:type="dxa" w:w="1440"/>
          </w:tcPr>
          <w:p>
            <w:r>
              <w:t>Braconnage</w:t>
            </w:r>
          </w:p>
        </w:tc>
        <w:tc>
          <w:tcPr>
            <w:tcW w:type="dxa" w:w="1440"/>
          </w:tcPr>
          <w:p>
            <w:r/>
          </w:p>
        </w:tc>
        <w:tc>
          <w:tcPr>
            <w:tcW w:type="dxa" w:w="1440"/>
          </w:tcPr>
          <w:p>
            <w:r/>
          </w:p>
        </w:tc>
        <w:tc>
          <w:tcPr>
            <w:tcW w:type="dxa" w:w="1440"/>
          </w:tcPr>
          <w:p>
            <w:r/>
          </w:p>
        </w:tc>
      </w:tr>
      <w:tr>
        <w:tc>
          <w:tcPr>
            <w:tcW w:type="dxa" w:w="1440"/>
          </w:tcPr>
          <w:p>
            <w:r>
              <w:t>C03.15.00</w:t>
            </w:r>
          </w:p>
        </w:tc>
        <w:tc>
          <w:tcPr>
            <w:tcW w:type="dxa" w:w="1440"/>
          </w:tcPr>
          <w:p>
            <w:r/>
          </w:p>
        </w:tc>
        <w:tc>
          <w:tcPr>
            <w:tcW w:type="dxa" w:w="1440"/>
          </w:tcPr>
          <w:p>
            <w:r>
              <w:t>Autre fait d’animal</w:t>
            </w:r>
          </w:p>
        </w:tc>
        <w:tc>
          <w:tcPr>
            <w:tcW w:type="dxa" w:w="1440"/>
          </w:tcPr>
          <w:p>
            <w:r/>
          </w:p>
        </w:tc>
        <w:tc>
          <w:tcPr>
            <w:tcW w:type="dxa" w:w="1440"/>
          </w:tcPr>
          <w:p>
            <w:r/>
          </w:p>
        </w:tc>
        <w:tc>
          <w:tcPr>
            <w:tcW w:type="dxa" w:w="1440"/>
          </w:tcPr>
          <w:p>
            <w:r/>
          </w:p>
        </w:tc>
      </w:tr>
      <w:tr>
        <w:tc>
          <w:tcPr>
            <w:tcW w:type="dxa" w:w="1440"/>
          </w:tcPr>
          <w:p>
            <w:r>
              <w:t>C04.00.00</w:t>
            </w:r>
          </w:p>
        </w:tc>
        <w:tc>
          <w:tcPr>
            <w:tcW w:type="dxa" w:w="1440"/>
          </w:tcPr>
          <w:p>
            <w:r>
              <w:t>Incendie</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C04.01.00</w:t>
            </w:r>
          </w:p>
        </w:tc>
        <w:tc>
          <w:tcPr>
            <w:tcW w:type="dxa" w:w="1440"/>
          </w:tcPr>
          <w:p>
            <w:r/>
          </w:p>
        </w:tc>
        <w:tc>
          <w:tcPr>
            <w:tcW w:type="dxa" w:w="1440"/>
          </w:tcPr>
          <w:p>
            <w:r>
              <w:t>Incendie d'un moyen de transport / véhicule</w:t>
            </w:r>
          </w:p>
        </w:tc>
        <w:tc>
          <w:tcPr>
            <w:tcW w:type="dxa" w:w="1440"/>
          </w:tcPr>
          <w:p>
            <w:r/>
          </w:p>
        </w:tc>
        <w:tc>
          <w:tcPr>
            <w:tcW w:type="dxa" w:w="1440"/>
          </w:tcPr>
          <w:p>
            <w:r/>
          </w:p>
        </w:tc>
        <w:tc>
          <w:tcPr>
            <w:tcW w:type="dxa" w:w="1440"/>
          </w:tcPr>
          <w:p>
            <w:r/>
          </w:p>
        </w:tc>
      </w:tr>
      <w:tr>
        <w:tc>
          <w:tcPr>
            <w:tcW w:type="dxa" w:w="1440"/>
          </w:tcPr>
          <w:p>
            <w:r>
              <w:t>C04.01.01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C04.01.02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C04.01.03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C04.01.04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Motorisé ou non motorisé</w:t>
            </w:r>
          </w:p>
        </w:tc>
      </w:tr>
      <w:tr>
        <w:tc>
          <w:tcPr>
            <w:tcW w:type="dxa" w:w="1440"/>
          </w:tcPr>
          <w:p>
            <w:r>
              <w:t>C04.01.05</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p>
        </w:tc>
      </w:tr>
      <w:tr>
        <w:tc>
          <w:tcPr>
            <w:tcW w:type="dxa" w:w="1440"/>
          </w:tcPr>
          <w:p>
            <w:r>
              <w:t>C04.01.06</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C04.01.07</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C04.01.08</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C04.01.09</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C04.01.10</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C04.01.11</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C04.02.00</w:t>
            </w:r>
          </w:p>
        </w:tc>
        <w:tc>
          <w:tcPr>
            <w:tcW w:type="dxa" w:w="1440"/>
          </w:tcPr>
          <w:p>
            <w:r/>
          </w:p>
        </w:tc>
        <w:tc>
          <w:tcPr>
            <w:tcW w:type="dxa" w:w="1440"/>
          </w:tcPr>
          <w:p>
            <w:r>
              <w:t>Incendie d'un bâtiment / local</w:t>
            </w:r>
          </w:p>
        </w:tc>
        <w:tc>
          <w:tcPr>
            <w:tcW w:type="dxa" w:w="1440"/>
          </w:tcPr>
          <w:p>
            <w:r/>
          </w:p>
        </w:tc>
        <w:tc>
          <w:tcPr>
            <w:tcW w:type="dxa" w:w="1440"/>
          </w:tcPr>
          <w:p>
            <w:r/>
          </w:p>
        </w:tc>
        <w:tc>
          <w:tcPr>
            <w:tcW w:type="dxa" w:w="1440"/>
          </w:tcPr>
          <w:p>
            <w:r/>
          </w:p>
        </w:tc>
      </w:tr>
      <w:tr>
        <w:tc>
          <w:tcPr>
            <w:tcW w:type="dxa" w:w="1440"/>
          </w:tcPr>
          <w:p>
            <w:r>
              <w:t>C04.02.01</w:t>
            </w:r>
          </w:p>
        </w:tc>
        <w:tc>
          <w:tcPr>
            <w:tcW w:type="dxa" w:w="1440"/>
          </w:tcPr>
          <w:p>
            <w:r/>
          </w:p>
        </w:tc>
        <w:tc>
          <w:tcPr>
            <w:tcW w:type="dxa" w:w="1440"/>
          </w:tcPr>
          <w:p>
            <w:r/>
          </w:p>
        </w:tc>
        <w:tc>
          <w:tcPr>
            <w:tcW w:type="dxa" w:w="1440"/>
          </w:tcPr>
          <w:p>
            <w:r>
              <w:t>Bâtiment d’habitation</w:t>
            </w:r>
          </w:p>
        </w:tc>
        <w:tc>
          <w:tcPr>
            <w:tcW w:type="dxa" w:w="1440"/>
          </w:tcPr>
          <w:p>
            <w:r/>
          </w:p>
        </w:tc>
        <w:tc>
          <w:tcPr>
            <w:tcW w:type="dxa" w:w="1440"/>
          </w:tcPr>
          <w:p>
            <w:r/>
          </w:p>
        </w:tc>
      </w:tr>
      <w:tr>
        <w:tc>
          <w:tcPr>
            <w:tcW w:type="dxa" w:w="1440"/>
          </w:tcPr>
          <w:p>
            <w:r>
              <w:t>C04.02.02</w:t>
            </w:r>
          </w:p>
        </w:tc>
        <w:tc>
          <w:tcPr>
            <w:tcW w:type="dxa" w:w="1440"/>
          </w:tcPr>
          <w:p>
            <w:r/>
          </w:p>
        </w:tc>
        <w:tc>
          <w:tcPr>
            <w:tcW w:type="dxa" w:w="1440"/>
          </w:tcPr>
          <w:p>
            <w:r/>
          </w:p>
        </w:tc>
        <w:tc>
          <w:tcPr>
            <w:tcW w:type="dxa" w:w="1440"/>
          </w:tcPr>
          <w:p>
            <w:r>
              <w:t>Bâtiment de bureaux</w:t>
            </w:r>
          </w:p>
        </w:tc>
        <w:tc>
          <w:tcPr>
            <w:tcW w:type="dxa" w:w="1440"/>
          </w:tcPr>
          <w:p>
            <w:r/>
          </w:p>
        </w:tc>
        <w:tc>
          <w:tcPr>
            <w:tcW w:type="dxa" w:w="1440"/>
          </w:tcPr>
          <w:p>
            <w:r/>
          </w:p>
        </w:tc>
      </w:tr>
      <w:tr>
        <w:tc>
          <w:tcPr>
            <w:tcW w:type="dxa" w:w="1440"/>
          </w:tcPr>
          <w:p>
            <w:r>
              <w:t>C04.02.03</w:t>
            </w:r>
          </w:p>
        </w:tc>
        <w:tc>
          <w:tcPr>
            <w:tcW w:type="dxa" w:w="1440"/>
          </w:tcPr>
          <w:p>
            <w:r/>
          </w:p>
        </w:tc>
        <w:tc>
          <w:tcPr>
            <w:tcW w:type="dxa" w:w="1440"/>
          </w:tcPr>
          <w:p>
            <w:r/>
          </w:p>
        </w:tc>
        <w:tc>
          <w:tcPr>
            <w:tcW w:type="dxa" w:w="1440"/>
          </w:tcPr>
          <w:p>
            <w:r>
              <w:t>Bâtiment industriel</w:t>
            </w:r>
          </w:p>
        </w:tc>
        <w:tc>
          <w:tcPr>
            <w:tcW w:type="dxa" w:w="1440"/>
          </w:tcPr>
          <w:p>
            <w:r/>
          </w:p>
        </w:tc>
        <w:tc>
          <w:tcPr>
            <w:tcW w:type="dxa" w:w="1440"/>
          </w:tcPr>
          <w:p>
            <w:r/>
          </w:p>
        </w:tc>
      </w:tr>
      <w:tr>
        <w:tc>
          <w:tcPr>
            <w:tcW w:type="dxa" w:w="1440"/>
          </w:tcPr>
          <w:p>
            <w:r>
              <w:t>C04.02.04</w:t>
            </w:r>
          </w:p>
        </w:tc>
        <w:tc>
          <w:tcPr>
            <w:tcW w:type="dxa" w:w="1440"/>
          </w:tcPr>
          <w:p>
            <w:r/>
          </w:p>
        </w:tc>
        <w:tc>
          <w:tcPr>
            <w:tcW w:type="dxa" w:w="1440"/>
          </w:tcPr>
          <w:p>
            <w:r/>
          </w:p>
        </w:tc>
        <w:tc>
          <w:tcPr>
            <w:tcW w:type="dxa" w:w="1440"/>
          </w:tcPr>
          <w:p>
            <w:r>
              <w:t>Bâtiment de production transport d'énergie</w:t>
            </w:r>
          </w:p>
        </w:tc>
        <w:tc>
          <w:tcPr>
            <w:tcW w:type="dxa" w:w="1440"/>
          </w:tcPr>
          <w:p>
            <w:r/>
          </w:p>
        </w:tc>
        <w:tc>
          <w:tcPr>
            <w:tcW w:type="dxa" w:w="1440"/>
          </w:tcPr>
          <w:p>
            <w:r/>
          </w:p>
        </w:tc>
      </w:tr>
      <w:tr>
        <w:tc>
          <w:tcPr>
            <w:tcW w:type="dxa" w:w="1440"/>
          </w:tcPr>
          <w:p>
            <w:r>
              <w:t>C04.03.00</w:t>
            </w:r>
          </w:p>
        </w:tc>
        <w:tc>
          <w:tcPr>
            <w:tcW w:type="dxa" w:w="1440"/>
          </w:tcPr>
          <w:p>
            <w:r/>
          </w:p>
        </w:tc>
        <w:tc>
          <w:tcPr>
            <w:tcW w:type="dxa" w:w="1440"/>
          </w:tcPr>
          <w:p>
            <w:r>
              <w:t>Incendie en milieu agricole</w:t>
            </w:r>
          </w:p>
        </w:tc>
        <w:tc>
          <w:tcPr>
            <w:tcW w:type="dxa" w:w="1440"/>
          </w:tcPr>
          <w:p>
            <w:r/>
          </w:p>
        </w:tc>
        <w:tc>
          <w:tcPr>
            <w:tcW w:type="dxa" w:w="1440"/>
          </w:tcPr>
          <w:p>
            <w:r/>
          </w:p>
        </w:tc>
        <w:tc>
          <w:tcPr>
            <w:tcW w:type="dxa" w:w="1440"/>
          </w:tcPr>
          <w:p>
            <w:r/>
          </w:p>
        </w:tc>
      </w:tr>
      <w:tr>
        <w:tc>
          <w:tcPr>
            <w:tcW w:type="dxa" w:w="1440"/>
          </w:tcPr>
          <w:p>
            <w:r>
              <w:t>C04.04.00</w:t>
            </w:r>
          </w:p>
        </w:tc>
        <w:tc>
          <w:tcPr>
            <w:tcW w:type="dxa" w:w="1440"/>
          </w:tcPr>
          <w:p>
            <w:r/>
          </w:p>
        </w:tc>
        <w:tc>
          <w:tcPr>
            <w:tcW w:type="dxa" w:w="1440"/>
          </w:tcPr>
          <w:p>
            <w:r>
              <w:t>Incendie en milieu industriel</w:t>
            </w:r>
          </w:p>
        </w:tc>
        <w:tc>
          <w:tcPr>
            <w:tcW w:type="dxa" w:w="1440"/>
          </w:tcPr>
          <w:p>
            <w:r/>
          </w:p>
        </w:tc>
        <w:tc>
          <w:tcPr>
            <w:tcW w:type="dxa" w:w="1440"/>
          </w:tcPr>
          <w:p>
            <w:r/>
          </w:p>
        </w:tc>
        <w:tc>
          <w:tcPr>
            <w:tcW w:type="dxa" w:w="1440"/>
          </w:tcPr>
          <w:p>
            <w:r/>
          </w:p>
        </w:tc>
      </w:tr>
      <w:tr>
        <w:tc>
          <w:tcPr>
            <w:tcW w:type="dxa" w:w="1440"/>
          </w:tcPr>
          <w:p>
            <w:r>
              <w:t>C04.05.00</w:t>
            </w:r>
          </w:p>
        </w:tc>
        <w:tc>
          <w:tcPr>
            <w:tcW w:type="dxa" w:w="1440"/>
          </w:tcPr>
          <w:p>
            <w:r/>
          </w:p>
        </w:tc>
        <w:tc>
          <w:tcPr>
            <w:tcW w:type="dxa" w:w="1440"/>
          </w:tcPr>
          <w:p>
            <w:r>
              <w:t>Incendie de forêt / végétation</w:t>
            </w:r>
          </w:p>
        </w:tc>
        <w:tc>
          <w:tcPr>
            <w:tcW w:type="dxa" w:w="1440"/>
          </w:tcPr>
          <w:p>
            <w:r/>
          </w:p>
        </w:tc>
        <w:tc>
          <w:tcPr>
            <w:tcW w:type="dxa" w:w="1440"/>
          </w:tcPr>
          <w:p>
            <w:r/>
          </w:p>
        </w:tc>
        <w:tc>
          <w:tcPr>
            <w:tcW w:type="dxa" w:w="1440"/>
          </w:tcPr>
          <w:p>
            <w:r/>
          </w:p>
        </w:tc>
      </w:tr>
      <w:tr>
        <w:tc>
          <w:tcPr>
            <w:tcW w:type="dxa" w:w="1440"/>
          </w:tcPr>
          <w:p>
            <w:r>
              <w:t>C04.06.00</w:t>
            </w:r>
          </w:p>
        </w:tc>
        <w:tc>
          <w:tcPr>
            <w:tcW w:type="dxa" w:w="1440"/>
          </w:tcPr>
          <w:p>
            <w:r/>
          </w:p>
        </w:tc>
        <w:tc>
          <w:tcPr>
            <w:tcW w:type="dxa" w:w="1440"/>
          </w:tcPr>
          <w:p>
            <w:r>
              <w:t>Feux de poubelles</w:t>
            </w:r>
          </w:p>
        </w:tc>
        <w:tc>
          <w:tcPr>
            <w:tcW w:type="dxa" w:w="1440"/>
          </w:tcPr>
          <w:p>
            <w:r/>
          </w:p>
        </w:tc>
        <w:tc>
          <w:tcPr>
            <w:tcW w:type="dxa" w:w="1440"/>
          </w:tcPr>
          <w:p>
            <w:r/>
          </w:p>
        </w:tc>
        <w:tc>
          <w:tcPr>
            <w:tcW w:type="dxa" w:w="1440"/>
          </w:tcPr>
          <w:p>
            <w:r/>
          </w:p>
        </w:tc>
      </w:tr>
      <w:tr>
        <w:tc>
          <w:tcPr>
            <w:tcW w:type="dxa" w:w="1440"/>
          </w:tcPr>
          <w:p>
            <w:r>
              <w:t>C04.07.00</w:t>
            </w:r>
          </w:p>
        </w:tc>
        <w:tc>
          <w:tcPr>
            <w:tcW w:type="dxa" w:w="1440"/>
          </w:tcPr>
          <w:p>
            <w:r/>
          </w:p>
        </w:tc>
        <w:tc>
          <w:tcPr>
            <w:tcW w:type="dxa" w:w="1440"/>
          </w:tcPr>
          <w:p>
            <w:r>
              <w:t>Feux de matériaux à l’air libre</w:t>
            </w:r>
          </w:p>
        </w:tc>
        <w:tc>
          <w:tcPr>
            <w:tcW w:type="dxa" w:w="1440"/>
          </w:tcPr>
          <w:p>
            <w:r/>
          </w:p>
        </w:tc>
        <w:tc>
          <w:tcPr>
            <w:tcW w:type="dxa" w:w="1440"/>
          </w:tcPr>
          <w:p>
            <w:r/>
          </w:p>
        </w:tc>
        <w:tc>
          <w:tcPr>
            <w:tcW w:type="dxa" w:w="1440"/>
          </w:tcPr>
          <w:p>
            <w:r/>
          </w:p>
        </w:tc>
      </w:tr>
      <w:tr>
        <w:tc>
          <w:tcPr>
            <w:tcW w:type="dxa" w:w="1440"/>
          </w:tcPr>
          <w:p>
            <w:r>
              <w:t>C04.07.01</w:t>
            </w:r>
          </w:p>
        </w:tc>
        <w:tc>
          <w:tcPr>
            <w:tcW w:type="dxa" w:w="1440"/>
          </w:tcPr>
          <w:p>
            <w:r/>
          </w:p>
        </w:tc>
        <w:tc>
          <w:tcPr>
            <w:tcW w:type="dxa" w:w="1440"/>
          </w:tcPr>
          <w:p>
            <w:r/>
          </w:p>
        </w:tc>
        <w:tc>
          <w:tcPr>
            <w:tcW w:type="dxa" w:w="1440"/>
          </w:tcPr>
          <w:p>
            <w:r>
              <w:t>Feu de produits de classe A</w:t>
            </w:r>
          </w:p>
        </w:tc>
        <w:tc>
          <w:tcPr>
            <w:tcW w:type="dxa" w:w="1440"/>
          </w:tcPr>
          <w:p>
            <w:r>
              <w:t>Feu de matériaux solides dont la combustion forme des braises (cellulose, bois, papier, carton, tissu, fourrage, coton, etc.)</w:t>
            </w:r>
          </w:p>
        </w:tc>
        <w:tc>
          <w:tcPr>
            <w:tcW w:type="dxa" w:w="1440"/>
          </w:tcPr>
          <w:p>
            <w:r/>
          </w:p>
        </w:tc>
      </w:tr>
      <w:tr>
        <w:tc>
          <w:tcPr>
            <w:tcW w:type="dxa" w:w="1440"/>
          </w:tcPr>
          <w:p>
            <w:r>
              <w:t>C04.07.02</w:t>
            </w:r>
          </w:p>
        </w:tc>
        <w:tc>
          <w:tcPr>
            <w:tcW w:type="dxa" w:w="1440"/>
          </w:tcPr>
          <w:p>
            <w:r/>
          </w:p>
        </w:tc>
        <w:tc>
          <w:tcPr>
            <w:tcW w:type="dxa" w:w="1440"/>
          </w:tcPr>
          <w:p>
            <w:r/>
          </w:p>
        </w:tc>
        <w:tc>
          <w:tcPr>
            <w:tcW w:type="dxa" w:w="1440"/>
          </w:tcPr>
          <w:p>
            <w:r>
              <w:t>Feu de produits de classe B</w:t>
            </w:r>
          </w:p>
        </w:tc>
        <w:tc>
          <w:tcPr>
            <w:tcW w:type="dxa" w:w="1440"/>
          </w:tcPr>
          <w:p>
            <w:r>
              <w:t>Feu de liquides et solides liquéfiables (hydrocarbures, goudron, brai, bougies, graisses, huiles, peintures, vernis, alcools, cétones, solvants et produits chimiques divers)</w:t>
            </w:r>
          </w:p>
        </w:tc>
        <w:tc>
          <w:tcPr>
            <w:tcW w:type="dxa" w:w="1440"/>
          </w:tcPr>
          <w:p>
            <w:r/>
          </w:p>
        </w:tc>
      </w:tr>
      <w:tr>
        <w:tc>
          <w:tcPr>
            <w:tcW w:type="dxa" w:w="1440"/>
          </w:tcPr>
          <w:p>
            <w:r>
              <w:t>C04.07.03</w:t>
            </w:r>
          </w:p>
        </w:tc>
        <w:tc>
          <w:tcPr>
            <w:tcW w:type="dxa" w:w="1440"/>
          </w:tcPr>
          <w:p>
            <w:r/>
          </w:p>
        </w:tc>
        <w:tc>
          <w:tcPr>
            <w:tcW w:type="dxa" w:w="1440"/>
          </w:tcPr>
          <w:p>
            <w:r/>
          </w:p>
        </w:tc>
        <w:tc>
          <w:tcPr>
            <w:tcW w:type="dxa" w:w="1440"/>
          </w:tcPr>
          <w:p>
            <w:r>
              <w:t>Feu de produits de classe C</w:t>
            </w:r>
          </w:p>
        </w:tc>
        <w:tc>
          <w:tcPr>
            <w:tcW w:type="dxa" w:w="1440"/>
          </w:tcPr>
          <w:p>
            <w:r>
              <w:t>Feux de gaz (gaz naturels, gaz de pétrole liquéfiés comme le butane ou le propane, ou d'autres produits à l'état gazeux comme des produits chimiques, etc.)</w:t>
            </w:r>
          </w:p>
        </w:tc>
        <w:tc>
          <w:tcPr>
            <w:tcW w:type="dxa" w:w="1440"/>
          </w:tcPr>
          <w:p>
            <w:r/>
          </w:p>
        </w:tc>
      </w:tr>
      <w:tr>
        <w:tc>
          <w:tcPr>
            <w:tcW w:type="dxa" w:w="1440"/>
          </w:tcPr>
          <w:p>
            <w:r>
              <w:t>C04.07.04</w:t>
            </w:r>
          </w:p>
        </w:tc>
        <w:tc>
          <w:tcPr>
            <w:tcW w:type="dxa" w:w="1440"/>
          </w:tcPr>
          <w:p>
            <w:r/>
          </w:p>
        </w:tc>
        <w:tc>
          <w:tcPr>
            <w:tcW w:type="dxa" w:w="1440"/>
          </w:tcPr>
          <w:p>
            <w:r/>
          </w:p>
        </w:tc>
        <w:tc>
          <w:tcPr>
            <w:tcW w:type="dxa" w:w="1440"/>
          </w:tcPr>
          <w:p>
            <w:r>
              <w:t>Feu de produits de classe D</w:t>
            </w:r>
          </w:p>
        </w:tc>
        <w:tc>
          <w:tcPr>
            <w:tcW w:type="dxa" w:w="1440"/>
          </w:tcPr>
          <w:p>
            <w:r>
              <w:t>Feux de métaux</w:t>
            </w:r>
          </w:p>
        </w:tc>
        <w:tc>
          <w:tcPr>
            <w:tcW w:type="dxa" w:w="1440"/>
          </w:tcPr>
          <w:p>
            <w:r/>
          </w:p>
        </w:tc>
      </w:tr>
      <w:tr>
        <w:tc>
          <w:tcPr>
            <w:tcW w:type="dxa" w:w="1440"/>
          </w:tcPr>
          <w:p>
            <w:r>
              <w:t>C04.08.00</w:t>
            </w:r>
          </w:p>
        </w:tc>
        <w:tc>
          <w:tcPr>
            <w:tcW w:type="dxa" w:w="1440"/>
          </w:tcPr>
          <w:p>
            <w:r/>
          </w:p>
        </w:tc>
        <w:tc>
          <w:tcPr>
            <w:tcW w:type="dxa" w:w="1440"/>
          </w:tcPr>
          <w:p>
            <w:r>
              <w:t>Autre type d’incendie</w:t>
            </w:r>
          </w:p>
        </w:tc>
        <w:tc>
          <w:tcPr>
            <w:tcW w:type="dxa" w:w="1440"/>
          </w:tcPr>
          <w:p>
            <w:r/>
          </w:p>
        </w:tc>
        <w:tc>
          <w:tcPr>
            <w:tcW w:type="dxa" w:w="1440"/>
          </w:tcPr>
          <w:p>
            <w:r/>
          </w:p>
        </w:tc>
        <w:tc>
          <w:tcPr>
            <w:tcW w:type="dxa" w:w="1440"/>
          </w:tcPr>
          <w:p>
            <w:r/>
          </w:p>
        </w:tc>
      </w:tr>
      <w:tr>
        <w:tc>
          <w:tcPr>
            <w:tcW w:type="dxa" w:w="1440"/>
          </w:tcPr>
          <w:p>
            <w:r>
              <w:t>C04.09.00</w:t>
            </w:r>
          </w:p>
        </w:tc>
        <w:tc>
          <w:tcPr>
            <w:tcW w:type="dxa" w:w="1440"/>
          </w:tcPr>
          <w:p>
            <w:r/>
          </w:p>
        </w:tc>
        <w:tc>
          <w:tcPr>
            <w:tcW w:type="dxa" w:w="1440"/>
          </w:tcPr>
          <w:p>
            <w:r>
              <w:t>Alarme incendie</w:t>
            </w:r>
          </w:p>
        </w:tc>
        <w:tc>
          <w:tcPr>
            <w:tcW w:type="dxa" w:w="1440"/>
          </w:tcPr>
          <w:p>
            <w:r/>
          </w:p>
        </w:tc>
        <w:tc>
          <w:tcPr>
            <w:tcW w:type="dxa" w:w="1440"/>
          </w:tcPr>
          <w:p>
            <w:r/>
          </w:p>
        </w:tc>
        <w:tc>
          <w:tcPr>
            <w:tcW w:type="dxa" w:w="1440"/>
          </w:tcPr>
          <w:p>
            <w:r/>
          </w:p>
        </w:tc>
      </w:tr>
      <w:tr>
        <w:tc>
          <w:tcPr>
            <w:tcW w:type="dxa" w:w="1440"/>
          </w:tcPr>
          <w:p>
            <w:r>
              <w:t>C05.00.00</w:t>
            </w:r>
          </w:p>
        </w:tc>
        <w:tc>
          <w:tcPr>
            <w:tcW w:type="dxa" w:w="1440"/>
          </w:tcPr>
          <w:p>
            <w:r>
              <w:t>Explosion</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C05.00.01</w:t>
            </w:r>
          </w:p>
        </w:tc>
        <w:tc>
          <w:tcPr>
            <w:tcW w:type="dxa" w:w="1440"/>
          </w:tcPr>
          <w:p>
            <w:r/>
          </w:p>
        </w:tc>
        <w:tc>
          <w:tcPr>
            <w:tcW w:type="dxa" w:w="1440"/>
          </w:tcPr>
          <w:p>
            <w:r>
              <w:t>Explosion d'un moyen de transport / véhicule</w:t>
            </w:r>
          </w:p>
        </w:tc>
        <w:tc>
          <w:tcPr>
            <w:tcW w:type="dxa" w:w="1440"/>
          </w:tcPr>
          <w:p>
            <w:r/>
          </w:p>
        </w:tc>
        <w:tc>
          <w:tcPr>
            <w:tcW w:type="dxa" w:w="1440"/>
          </w:tcPr>
          <w:p>
            <w:r/>
          </w:p>
        </w:tc>
        <w:tc>
          <w:tcPr>
            <w:tcW w:type="dxa" w:w="1440"/>
          </w:tcPr>
          <w:p>
            <w:r/>
          </w:p>
        </w:tc>
      </w:tr>
      <w:tr>
        <w:tc>
          <w:tcPr>
            <w:tcW w:type="dxa" w:w="1440"/>
          </w:tcPr>
          <w:p>
            <w:r>
              <w:t>C05.00.02</w:t>
            </w:r>
          </w:p>
        </w:tc>
        <w:tc>
          <w:tcPr>
            <w:tcW w:type="dxa" w:w="1440"/>
          </w:tcPr>
          <w:p>
            <w:r/>
          </w:p>
        </w:tc>
        <w:tc>
          <w:tcPr>
            <w:tcW w:type="dxa" w:w="1440"/>
          </w:tcPr>
          <w:p>
            <w:r>
              <w:t>Explosion d'un bâtiment / local</w:t>
            </w:r>
          </w:p>
        </w:tc>
        <w:tc>
          <w:tcPr>
            <w:tcW w:type="dxa" w:w="1440"/>
          </w:tcPr>
          <w:p>
            <w:r/>
          </w:p>
        </w:tc>
        <w:tc>
          <w:tcPr>
            <w:tcW w:type="dxa" w:w="1440"/>
          </w:tcPr>
          <w:p>
            <w:r/>
          </w:p>
        </w:tc>
        <w:tc>
          <w:tcPr>
            <w:tcW w:type="dxa" w:w="1440"/>
          </w:tcPr>
          <w:p>
            <w:r/>
          </w:p>
        </w:tc>
      </w:tr>
      <w:tr>
        <w:tc>
          <w:tcPr>
            <w:tcW w:type="dxa" w:w="1440"/>
          </w:tcPr>
          <w:p>
            <w:r>
              <w:t>C05.00.03</w:t>
            </w:r>
          </w:p>
        </w:tc>
        <w:tc>
          <w:tcPr>
            <w:tcW w:type="dxa" w:w="1440"/>
          </w:tcPr>
          <w:p>
            <w:r/>
          </w:p>
        </w:tc>
        <w:tc>
          <w:tcPr>
            <w:tcW w:type="dxa" w:w="1440"/>
          </w:tcPr>
          <w:p>
            <w:r>
              <w:t>Explosion d’un silo / lieu de stockage</w:t>
            </w:r>
          </w:p>
        </w:tc>
        <w:tc>
          <w:tcPr>
            <w:tcW w:type="dxa" w:w="1440"/>
          </w:tcPr>
          <w:p>
            <w:r/>
          </w:p>
        </w:tc>
        <w:tc>
          <w:tcPr>
            <w:tcW w:type="dxa" w:w="1440"/>
          </w:tcPr>
          <w:p>
            <w:r/>
          </w:p>
        </w:tc>
        <w:tc>
          <w:tcPr>
            <w:tcW w:type="dxa" w:w="1440"/>
          </w:tcPr>
          <w:p>
            <w:r/>
          </w:p>
        </w:tc>
      </w:tr>
      <w:tr>
        <w:tc>
          <w:tcPr>
            <w:tcW w:type="dxa" w:w="1440"/>
          </w:tcPr>
          <w:p>
            <w:r>
              <w:t>C05.00.04</w:t>
            </w:r>
          </w:p>
        </w:tc>
        <w:tc>
          <w:tcPr>
            <w:tcW w:type="dxa" w:w="1440"/>
          </w:tcPr>
          <w:p>
            <w:r/>
          </w:p>
        </w:tc>
        <w:tc>
          <w:tcPr>
            <w:tcW w:type="dxa" w:w="1440"/>
          </w:tcPr>
          <w:p>
            <w:r>
              <w:t>Explosion d’un(e) substance / engin explosif</w:t>
            </w:r>
          </w:p>
        </w:tc>
        <w:tc>
          <w:tcPr>
            <w:tcW w:type="dxa" w:w="1440"/>
          </w:tcPr>
          <w:p>
            <w:r/>
          </w:p>
        </w:tc>
        <w:tc>
          <w:tcPr>
            <w:tcW w:type="dxa" w:w="1440"/>
          </w:tcPr>
          <w:p>
            <w:r/>
          </w:p>
        </w:tc>
        <w:tc>
          <w:tcPr>
            <w:tcW w:type="dxa" w:w="1440"/>
          </w:tcPr>
          <w:p>
            <w:r/>
          </w:p>
        </w:tc>
      </w:tr>
      <w:tr>
        <w:tc>
          <w:tcPr>
            <w:tcW w:type="dxa" w:w="1440"/>
          </w:tcPr>
          <w:p>
            <w:r>
              <w:t>C05.00.05</w:t>
            </w:r>
          </w:p>
        </w:tc>
        <w:tc>
          <w:tcPr>
            <w:tcW w:type="dxa" w:w="1440"/>
          </w:tcPr>
          <w:p>
            <w:r/>
          </w:p>
        </w:tc>
        <w:tc>
          <w:tcPr>
            <w:tcW w:type="dxa" w:w="1440"/>
          </w:tcPr>
          <w:p>
            <w:r>
              <w:t>Autre type d’explosion</w:t>
            </w:r>
          </w:p>
        </w:tc>
        <w:tc>
          <w:tcPr>
            <w:tcW w:type="dxa" w:w="1440"/>
          </w:tcPr>
          <w:p>
            <w:r/>
          </w:p>
        </w:tc>
        <w:tc>
          <w:tcPr>
            <w:tcW w:type="dxa" w:w="1440"/>
          </w:tcPr>
          <w:p>
            <w:r/>
          </w:p>
        </w:tc>
        <w:tc>
          <w:tcPr>
            <w:tcW w:type="dxa" w:w="1440"/>
          </w:tcPr>
          <w:p>
            <w:r/>
          </w:p>
        </w:tc>
      </w:tr>
      <w:tr>
        <w:tc>
          <w:tcPr>
            <w:tcW w:type="dxa" w:w="1440"/>
          </w:tcPr>
          <w:p>
            <w:r>
              <w:t>C06.00.00</w:t>
            </w:r>
          </w:p>
        </w:tc>
        <w:tc>
          <w:tcPr>
            <w:tcW w:type="dxa" w:w="1440"/>
          </w:tcPr>
          <w:p>
            <w:r>
              <w:t>Suspicion d'infractions</w:t>
            </w:r>
          </w:p>
        </w:tc>
        <w:tc>
          <w:tcPr>
            <w:tcW w:type="dxa" w:w="1440"/>
          </w:tcPr>
          <w:p>
            <w:r/>
          </w:p>
        </w:tc>
        <w:tc>
          <w:tcPr>
            <w:tcW w:type="dxa" w:w="1440"/>
          </w:tcPr>
          <w:p>
            <w:r/>
          </w:p>
        </w:tc>
        <w:tc>
          <w:tcPr>
            <w:tcW w:type="dxa" w:w="1440"/>
          </w:tcPr>
          <w:p>
            <w:r/>
          </w:p>
        </w:tc>
        <w:tc>
          <w:tcPr>
            <w:tcW w:type="dxa" w:w="1440"/>
          </w:tcPr>
          <w:p>
            <w:r/>
          </w:p>
        </w:tc>
      </w:tr>
      <w:tr>
        <w:tc>
          <w:tcPr>
            <w:tcW w:type="dxa" w:w="1440"/>
          </w:tcPr>
          <w:p>
            <w:r>
              <w:t>C06.01.00</w:t>
            </w:r>
          </w:p>
        </w:tc>
        <w:tc>
          <w:tcPr>
            <w:tcW w:type="dxa" w:w="1440"/>
          </w:tcPr>
          <w:p>
            <w:r/>
          </w:p>
        </w:tc>
        <w:tc>
          <w:tcPr>
            <w:tcW w:type="dxa" w:w="1440"/>
          </w:tcPr>
          <w:p>
            <w:r>
              <w:t>Prostitution / Racolage</w:t>
            </w:r>
          </w:p>
        </w:tc>
        <w:tc>
          <w:tcPr>
            <w:tcW w:type="dxa" w:w="1440"/>
          </w:tcPr>
          <w:p>
            <w:r/>
          </w:p>
        </w:tc>
        <w:tc>
          <w:tcPr>
            <w:tcW w:type="dxa" w:w="1440"/>
          </w:tcPr>
          <w:p>
            <w:r/>
          </w:p>
        </w:tc>
        <w:tc>
          <w:tcPr>
            <w:tcW w:type="dxa" w:w="1440"/>
          </w:tcPr>
          <w:p>
            <w:r>
              <w:t xml:space="preserve">  (sans atteinte de personne)</w:t>
            </w:r>
          </w:p>
        </w:tc>
      </w:tr>
      <w:tr>
        <w:tc>
          <w:tcPr>
            <w:tcW w:type="dxa" w:w="1440"/>
          </w:tcPr>
          <w:p>
            <w:r>
              <w:t>C06.02.00</w:t>
            </w:r>
          </w:p>
        </w:tc>
        <w:tc>
          <w:tcPr>
            <w:tcW w:type="dxa" w:w="1440"/>
          </w:tcPr>
          <w:p>
            <w:r/>
          </w:p>
        </w:tc>
        <w:tc>
          <w:tcPr>
            <w:tcW w:type="dxa" w:w="1440"/>
          </w:tcPr>
          <w:p>
            <w:r>
              <w:t>Détention d’arme</w:t>
            </w:r>
          </w:p>
        </w:tc>
        <w:tc>
          <w:tcPr>
            <w:tcW w:type="dxa" w:w="1440"/>
          </w:tcPr>
          <w:p>
            <w:r/>
          </w:p>
        </w:tc>
        <w:tc>
          <w:tcPr>
            <w:tcW w:type="dxa" w:w="1440"/>
          </w:tcPr>
          <w:p>
            <w:r/>
          </w:p>
        </w:tc>
        <w:tc>
          <w:tcPr>
            <w:tcW w:type="dxa" w:w="1440"/>
          </w:tcPr>
          <w:p>
            <w:r/>
          </w:p>
        </w:tc>
      </w:tr>
      <w:tr>
        <w:tc>
          <w:tcPr>
            <w:tcW w:type="dxa" w:w="1440"/>
          </w:tcPr>
          <w:p>
            <w:r>
              <w:t>C06.03.00</w:t>
            </w:r>
          </w:p>
        </w:tc>
        <w:tc>
          <w:tcPr>
            <w:tcW w:type="dxa" w:w="1440"/>
          </w:tcPr>
          <w:p>
            <w:r/>
          </w:p>
        </w:tc>
        <w:tc>
          <w:tcPr>
            <w:tcW w:type="dxa" w:w="1440"/>
          </w:tcPr>
          <w:p>
            <w:r>
              <w:t>Infractions au code de la route</w:t>
            </w:r>
          </w:p>
        </w:tc>
        <w:tc>
          <w:tcPr>
            <w:tcW w:type="dxa" w:w="1440"/>
          </w:tcPr>
          <w:p>
            <w:r/>
          </w:p>
        </w:tc>
        <w:tc>
          <w:tcPr>
            <w:tcW w:type="dxa" w:w="1440"/>
          </w:tcPr>
          <w:p>
            <w:r/>
          </w:p>
        </w:tc>
        <w:tc>
          <w:tcPr>
            <w:tcW w:type="dxa" w:w="1440"/>
          </w:tcPr>
          <w:p>
            <w:r/>
          </w:p>
        </w:tc>
      </w:tr>
      <w:tr>
        <w:tc>
          <w:tcPr>
            <w:tcW w:type="dxa" w:w="1440"/>
          </w:tcPr>
          <w:p>
            <w:r>
              <w:t>C06.03.01</w:t>
            </w:r>
          </w:p>
        </w:tc>
        <w:tc>
          <w:tcPr>
            <w:tcW w:type="dxa" w:w="1440"/>
          </w:tcPr>
          <w:p>
            <w:r/>
          </w:p>
        </w:tc>
        <w:tc>
          <w:tcPr>
            <w:tcW w:type="dxa" w:w="1440"/>
          </w:tcPr>
          <w:p>
            <w:r/>
          </w:p>
        </w:tc>
        <w:tc>
          <w:tcPr>
            <w:tcW w:type="dxa" w:w="1440"/>
          </w:tcPr>
          <w:p>
            <w:r>
              <w:t>Stationnement dangereux</w:t>
            </w:r>
          </w:p>
        </w:tc>
        <w:tc>
          <w:tcPr>
            <w:tcW w:type="dxa" w:w="1440"/>
          </w:tcPr>
          <w:p>
            <w:r/>
          </w:p>
        </w:tc>
        <w:tc>
          <w:tcPr>
            <w:tcW w:type="dxa" w:w="1440"/>
          </w:tcPr>
          <w:p>
            <w:r/>
          </w:p>
        </w:tc>
      </w:tr>
      <w:tr>
        <w:tc>
          <w:tcPr>
            <w:tcW w:type="dxa" w:w="1440"/>
          </w:tcPr>
          <w:p>
            <w:r>
              <w:t>C06.03.02</w:t>
            </w:r>
          </w:p>
        </w:tc>
        <w:tc>
          <w:tcPr>
            <w:tcW w:type="dxa" w:w="1440"/>
          </w:tcPr>
          <w:p>
            <w:r/>
          </w:p>
        </w:tc>
        <w:tc>
          <w:tcPr>
            <w:tcW w:type="dxa" w:w="1440"/>
          </w:tcPr>
          <w:p>
            <w:r/>
          </w:p>
        </w:tc>
        <w:tc>
          <w:tcPr>
            <w:tcW w:type="dxa" w:w="1440"/>
          </w:tcPr>
          <w:p>
            <w:r>
              <w:t>Conduite délictueuse ou dangereuse</w:t>
            </w:r>
          </w:p>
        </w:tc>
        <w:tc>
          <w:tcPr>
            <w:tcW w:type="dxa" w:w="1440"/>
          </w:tcPr>
          <w:p>
            <w:r/>
          </w:p>
        </w:tc>
        <w:tc>
          <w:tcPr>
            <w:tcW w:type="dxa" w:w="1440"/>
          </w:tcPr>
          <w:p>
            <w:r/>
          </w:p>
        </w:tc>
      </w:tr>
      <w:tr>
        <w:tc>
          <w:tcPr>
            <w:tcW w:type="dxa" w:w="1440"/>
          </w:tcPr>
          <w:p>
            <w:r>
              <w:t>C06.03.03</w:t>
            </w:r>
          </w:p>
        </w:tc>
        <w:tc>
          <w:tcPr>
            <w:tcW w:type="dxa" w:w="1440"/>
          </w:tcPr>
          <w:p>
            <w:r/>
          </w:p>
        </w:tc>
        <w:tc>
          <w:tcPr>
            <w:tcW w:type="dxa" w:w="1440"/>
          </w:tcPr>
          <w:p>
            <w:r/>
          </w:p>
        </w:tc>
        <w:tc>
          <w:tcPr>
            <w:tcW w:type="dxa" w:w="1440"/>
          </w:tcPr>
          <w:p>
            <w:r>
              <w:t>Conduite en état alcoolique</w:t>
            </w:r>
          </w:p>
        </w:tc>
        <w:tc>
          <w:tcPr>
            <w:tcW w:type="dxa" w:w="1440"/>
          </w:tcPr>
          <w:p>
            <w:r/>
          </w:p>
        </w:tc>
        <w:tc>
          <w:tcPr>
            <w:tcW w:type="dxa" w:w="1440"/>
          </w:tcPr>
          <w:p>
            <w:r/>
          </w:p>
        </w:tc>
      </w:tr>
      <w:tr>
        <w:tc>
          <w:tcPr>
            <w:tcW w:type="dxa" w:w="1440"/>
          </w:tcPr>
          <w:p>
            <w:r>
              <w:t>C06.03.04</w:t>
            </w:r>
          </w:p>
        </w:tc>
        <w:tc>
          <w:tcPr>
            <w:tcW w:type="dxa" w:w="1440"/>
          </w:tcPr>
          <w:p>
            <w:r/>
          </w:p>
        </w:tc>
        <w:tc>
          <w:tcPr>
            <w:tcW w:type="dxa" w:w="1440"/>
          </w:tcPr>
          <w:p>
            <w:r/>
          </w:p>
        </w:tc>
        <w:tc>
          <w:tcPr>
            <w:tcW w:type="dxa" w:w="1440"/>
          </w:tcPr>
          <w:p>
            <w:r>
              <w:t>Stationnement irrégulier sensible</w:t>
            </w:r>
          </w:p>
        </w:tc>
        <w:tc>
          <w:tcPr>
            <w:tcW w:type="dxa" w:w="1440"/>
          </w:tcPr>
          <w:p>
            <w:r/>
          </w:p>
        </w:tc>
        <w:tc>
          <w:tcPr>
            <w:tcW w:type="dxa" w:w="1440"/>
          </w:tcPr>
          <w:p>
            <w:r/>
          </w:p>
        </w:tc>
      </w:tr>
      <w:tr>
        <w:tc>
          <w:tcPr>
            <w:tcW w:type="dxa" w:w="1440"/>
          </w:tcPr>
          <w:p>
            <w:r>
              <w:t>C06.03.05</w:t>
            </w:r>
          </w:p>
        </w:tc>
        <w:tc>
          <w:tcPr>
            <w:tcW w:type="dxa" w:w="1440"/>
          </w:tcPr>
          <w:p>
            <w:r/>
          </w:p>
        </w:tc>
        <w:tc>
          <w:tcPr>
            <w:tcW w:type="dxa" w:w="1440"/>
          </w:tcPr>
          <w:p>
            <w:r/>
          </w:p>
        </w:tc>
        <w:tc>
          <w:tcPr>
            <w:tcW w:type="dxa" w:w="1440"/>
          </w:tcPr>
          <w:p>
            <w:r>
              <w:t>Délit de fuite</w:t>
            </w:r>
          </w:p>
        </w:tc>
        <w:tc>
          <w:tcPr>
            <w:tcW w:type="dxa" w:w="1440"/>
          </w:tcPr>
          <w:p>
            <w:r/>
          </w:p>
        </w:tc>
        <w:tc>
          <w:tcPr>
            <w:tcW w:type="dxa" w:w="1440"/>
          </w:tcPr>
          <w:p>
            <w:r/>
          </w:p>
        </w:tc>
      </w:tr>
      <w:tr>
        <w:tc>
          <w:tcPr>
            <w:tcW w:type="dxa" w:w="1440"/>
          </w:tcPr>
          <w:p>
            <w:r>
              <w:t>C06.03.06</w:t>
            </w:r>
          </w:p>
        </w:tc>
        <w:tc>
          <w:tcPr>
            <w:tcW w:type="dxa" w:w="1440"/>
          </w:tcPr>
          <w:p>
            <w:r/>
          </w:p>
        </w:tc>
        <w:tc>
          <w:tcPr>
            <w:tcW w:type="dxa" w:w="1440"/>
          </w:tcPr>
          <w:p>
            <w:r/>
          </w:p>
        </w:tc>
        <w:tc>
          <w:tcPr>
            <w:tcW w:type="dxa" w:w="1440"/>
          </w:tcPr>
          <w:p>
            <w:r>
              <w:t>Conduite à contre-sens</w:t>
            </w:r>
          </w:p>
        </w:tc>
        <w:tc>
          <w:tcPr>
            <w:tcW w:type="dxa" w:w="1440"/>
          </w:tcPr>
          <w:p>
            <w:r/>
          </w:p>
        </w:tc>
        <w:tc>
          <w:tcPr>
            <w:tcW w:type="dxa" w:w="1440"/>
          </w:tcPr>
          <w:p>
            <w:r/>
          </w:p>
        </w:tc>
      </w:tr>
      <w:tr>
        <w:tc>
          <w:tcPr>
            <w:tcW w:type="dxa" w:w="1440"/>
          </w:tcPr>
          <w:p>
            <w:r>
              <w:t>C06.04.00</w:t>
            </w:r>
          </w:p>
        </w:tc>
        <w:tc>
          <w:tcPr>
            <w:tcW w:type="dxa" w:w="1440"/>
          </w:tcPr>
          <w:p>
            <w:r/>
          </w:p>
        </w:tc>
        <w:tc>
          <w:tcPr>
            <w:tcW w:type="dxa" w:w="1440"/>
          </w:tcPr>
          <w:p>
            <w:r>
              <w:t>Infractions à la législation sur le travail</w:t>
            </w:r>
          </w:p>
        </w:tc>
        <w:tc>
          <w:tcPr>
            <w:tcW w:type="dxa" w:w="1440"/>
          </w:tcPr>
          <w:p>
            <w:r/>
          </w:p>
        </w:tc>
        <w:tc>
          <w:tcPr>
            <w:tcW w:type="dxa" w:w="1440"/>
          </w:tcPr>
          <w:p>
            <w:r/>
          </w:p>
        </w:tc>
        <w:tc>
          <w:tcPr>
            <w:tcW w:type="dxa" w:w="1440"/>
          </w:tcPr>
          <w:p>
            <w:r/>
          </w:p>
        </w:tc>
      </w:tr>
      <w:tr>
        <w:tc>
          <w:tcPr>
            <w:tcW w:type="dxa" w:w="1440"/>
          </w:tcPr>
          <w:p>
            <w:r>
              <w:t>C06.04.01</w:t>
            </w:r>
          </w:p>
        </w:tc>
        <w:tc>
          <w:tcPr>
            <w:tcW w:type="dxa" w:w="1440"/>
          </w:tcPr>
          <w:p>
            <w:r/>
          </w:p>
        </w:tc>
        <w:tc>
          <w:tcPr>
            <w:tcW w:type="dxa" w:w="1440"/>
          </w:tcPr>
          <w:p>
            <w:r/>
          </w:p>
        </w:tc>
        <w:tc>
          <w:tcPr>
            <w:tcW w:type="dxa" w:w="1440"/>
          </w:tcPr>
          <w:p>
            <w:r>
              <w:t>Infractions à la législation sur les professions réglementées</w:t>
            </w:r>
          </w:p>
        </w:tc>
        <w:tc>
          <w:tcPr>
            <w:tcW w:type="dxa" w:w="1440"/>
          </w:tcPr>
          <w:p>
            <w:r/>
          </w:p>
        </w:tc>
        <w:tc>
          <w:tcPr>
            <w:tcW w:type="dxa" w:w="1440"/>
          </w:tcPr>
          <w:p>
            <w:r/>
          </w:p>
        </w:tc>
      </w:tr>
      <w:tr>
        <w:tc>
          <w:tcPr>
            <w:tcW w:type="dxa" w:w="1440"/>
          </w:tcPr>
          <w:p>
            <w:r>
              <w:t>C06.04.02</w:t>
            </w:r>
          </w:p>
        </w:tc>
        <w:tc>
          <w:tcPr>
            <w:tcW w:type="dxa" w:w="1440"/>
          </w:tcPr>
          <w:p>
            <w:r/>
          </w:p>
        </w:tc>
        <w:tc>
          <w:tcPr>
            <w:tcW w:type="dxa" w:w="1440"/>
          </w:tcPr>
          <w:p>
            <w:r/>
          </w:p>
        </w:tc>
        <w:tc>
          <w:tcPr>
            <w:tcW w:type="dxa" w:w="1440"/>
          </w:tcPr>
          <w:p>
            <w:r>
              <w:t>Vente à la sauvette</w:t>
            </w:r>
          </w:p>
        </w:tc>
        <w:tc>
          <w:tcPr>
            <w:tcW w:type="dxa" w:w="1440"/>
          </w:tcPr>
          <w:p>
            <w:r>
              <w:t>Les ventes à la sauvette sont des ventes qui sont faites sans autorisation sur le domaine public</w:t>
            </w:r>
          </w:p>
        </w:tc>
        <w:tc>
          <w:tcPr>
            <w:tcW w:type="dxa" w:w="1440"/>
          </w:tcPr>
          <w:p>
            <w:r/>
          </w:p>
        </w:tc>
      </w:tr>
      <w:tr>
        <w:tc>
          <w:tcPr>
            <w:tcW w:type="dxa" w:w="1440"/>
          </w:tcPr>
          <w:p>
            <w:r>
              <w:t>C06.05.00</w:t>
            </w:r>
          </w:p>
        </w:tc>
        <w:tc>
          <w:tcPr>
            <w:tcW w:type="dxa" w:w="1440"/>
          </w:tcPr>
          <w:p>
            <w:r/>
          </w:p>
        </w:tc>
        <w:tc>
          <w:tcPr>
            <w:tcW w:type="dxa" w:w="1440"/>
          </w:tcPr>
          <w:p>
            <w:r>
              <w:t>Trafic de stupéfiants</w:t>
            </w:r>
          </w:p>
        </w:tc>
        <w:tc>
          <w:tcPr>
            <w:tcW w:type="dxa" w:w="1440"/>
          </w:tcPr>
          <w:p>
            <w:r/>
          </w:p>
        </w:tc>
        <w:tc>
          <w:tcPr>
            <w:tcW w:type="dxa" w:w="1440"/>
          </w:tcPr>
          <w:p>
            <w:r/>
          </w:p>
        </w:tc>
        <w:tc>
          <w:tcPr>
            <w:tcW w:type="dxa" w:w="1440"/>
          </w:tcPr>
          <w:p>
            <w:r/>
          </w:p>
        </w:tc>
      </w:tr>
      <w:tr>
        <w:tc>
          <w:tcPr>
            <w:tcW w:type="dxa" w:w="1440"/>
          </w:tcPr>
          <w:p>
            <w:r>
              <w:t>C06.06.00</w:t>
            </w:r>
          </w:p>
        </w:tc>
        <w:tc>
          <w:tcPr>
            <w:tcW w:type="dxa" w:w="1440"/>
          </w:tcPr>
          <w:p>
            <w:r/>
          </w:p>
        </w:tc>
        <w:tc>
          <w:tcPr>
            <w:tcW w:type="dxa" w:w="1440"/>
          </w:tcPr>
          <w:p>
            <w:r>
              <w:t>Affaire liée a la législation sur les séjours en France</w:t>
            </w:r>
          </w:p>
        </w:tc>
        <w:tc>
          <w:tcPr>
            <w:tcW w:type="dxa" w:w="1440"/>
          </w:tcPr>
          <w:p>
            <w:r/>
          </w:p>
        </w:tc>
        <w:tc>
          <w:tcPr>
            <w:tcW w:type="dxa" w:w="1440"/>
          </w:tcPr>
          <w:p>
            <w:r/>
          </w:p>
        </w:tc>
        <w:tc>
          <w:tcPr>
            <w:tcW w:type="dxa" w:w="1440"/>
          </w:tcPr>
          <w:p>
            <w:r/>
          </w:p>
        </w:tc>
      </w:tr>
      <w:tr>
        <w:tc>
          <w:tcPr>
            <w:tcW w:type="dxa" w:w="1440"/>
          </w:tcPr>
          <w:p>
            <w:r>
              <w:t>C06.06.01</w:t>
            </w:r>
          </w:p>
        </w:tc>
        <w:tc>
          <w:tcPr>
            <w:tcW w:type="dxa" w:w="1440"/>
          </w:tcPr>
          <w:p>
            <w:r/>
          </w:p>
        </w:tc>
        <w:tc>
          <w:tcPr>
            <w:tcW w:type="dxa" w:w="1440"/>
          </w:tcPr>
          <w:p>
            <w:r/>
          </w:p>
        </w:tc>
        <w:tc>
          <w:tcPr>
            <w:tcW w:type="dxa" w:w="1440"/>
          </w:tcPr>
          <w:p>
            <w:r>
              <w:t>Remise  - découverte ESI</w:t>
            </w:r>
          </w:p>
        </w:tc>
        <w:tc>
          <w:tcPr>
            <w:tcW w:type="dxa" w:w="1440"/>
          </w:tcPr>
          <w:p>
            <w:r>
              <w:t>ESI : étranger en situation irrégulière</w:t>
            </w:r>
          </w:p>
        </w:tc>
        <w:tc>
          <w:tcPr>
            <w:tcW w:type="dxa" w:w="1440"/>
          </w:tcPr>
          <w:p>
            <w:r/>
          </w:p>
        </w:tc>
      </w:tr>
      <w:tr>
        <w:tc>
          <w:tcPr>
            <w:tcW w:type="dxa" w:w="1440"/>
          </w:tcPr>
          <w:p>
            <w:r>
              <w:t>C06.07.00</w:t>
            </w:r>
          </w:p>
        </w:tc>
        <w:tc>
          <w:tcPr>
            <w:tcW w:type="dxa" w:w="1440"/>
          </w:tcPr>
          <w:p>
            <w:r/>
          </w:p>
        </w:tc>
        <w:tc>
          <w:tcPr>
            <w:tcW w:type="dxa" w:w="1440"/>
          </w:tcPr>
          <w:p>
            <w:r>
              <w:t>Occupation illégale d’un lieu</w:t>
            </w:r>
          </w:p>
        </w:tc>
        <w:tc>
          <w:tcPr>
            <w:tcW w:type="dxa" w:w="1440"/>
          </w:tcPr>
          <w:p>
            <w:r/>
          </w:p>
        </w:tc>
        <w:tc>
          <w:tcPr>
            <w:tcW w:type="dxa" w:w="1440"/>
          </w:tcPr>
          <w:p>
            <w:r/>
          </w:p>
        </w:tc>
        <w:tc>
          <w:tcPr>
            <w:tcW w:type="dxa" w:w="1440"/>
          </w:tcPr>
          <w:p>
            <w:r/>
          </w:p>
        </w:tc>
      </w:tr>
      <w:tr>
        <w:tc>
          <w:tcPr>
            <w:tcW w:type="dxa" w:w="1440"/>
          </w:tcPr>
          <w:p>
            <w:r>
              <w:t>C06.07.01</w:t>
            </w:r>
          </w:p>
        </w:tc>
        <w:tc>
          <w:tcPr>
            <w:tcW w:type="dxa" w:w="1440"/>
          </w:tcPr>
          <w:p>
            <w:r/>
          </w:p>
        </w:tc>
        <w:tc>
          <w:tcPr>
            <w:tcW w:type="dxa" w:w="1440"/>
          </w:tcPr>
          <w:p>
            <w:r/>
          </w:p>
        </w:tc>
        <w:tc>
          <w:tcPr>
            <w:tcW w:type="dxa" w:w="1440"/>
          </w:tcPr>
          <w:p>
            <w:r>
              <w:t>Squat</w:t>
            </w:r>
          </w:p>
        </w:tc>
        <w:tc>
          <w:tcPr>
            <w:tcW w:type="dxa" w:w="1440"/>
          </w:tcPr>
          <w:p>
            <w:r/>
          </w:p>
        </w:tc>
        <w:tc>
          <w:tcPr>
            <w:tcW w:type="dxa" w:w="1440"/>
          </w:tcPr>
          <w:p>
            <w:r/>
          </w:p>
        </w:tc>
      </w:tr>
      <w:tr>
        <w:tc>
          <w:tcPr>
            <w:tcW w:type="dxa" w:w="1440"/>
          </w:tcPr>
          <w:p>
            <w:r>
              <w:t>C06.07.02</w:t>
            </w:r>
          </w:p>
        </w:tc>
        <w:tc>
          <w:tcPr>
            <w:tcW w:type="dxa" w:w="1440"/>
          </w:tcPr>
          <w:p>
            <w:r/>
          </w:p>
        </w:tc>
        <w:tc>
          <w:tcPr>
            <w:tcW w:type="dxa" w:w="1440"/>
          </w:tcPr>
          <w:p>
            <w:r/>
          </w:p>
        </w:tc>
        <w:tc>
          <w:tcPr>
            <w:tcW w:type="dxa" w:w="1440"/>
          </w:tcPr>
          <w:p>
            <w:r>
              <w:t>Lieu de culte clandestin</w:t>
            </w:r>
          </w:p>
        </w:tc>
        <w:tc>
          <w:tcPr>
            <w:tcW w:type="dxa" w:w="1440"/>
          </w:tcPr>
          <w:p>
            <w:r/>
          </w:p>
        </w:tc>
        <w:tc>
          <w:tcPr>
            <w:tcW w:type="dxa" w:w="1440"/>
          </w:tcPr>
          <w:p>
            <w:r/>
          </w:p>
        </w:tc>
      </w:tr>
      <w:tr>
        <w:tc>
          <w:tcPr>
            <w:tcW w:type="dxa" w:w="1440"/>
          </w:tcPr>
          <w:p>
            <w:r>
              <w:t>C06.08.00</w:t>
            </w:r>
          </w:p>
        </w:tc>
        <w:tc>
          <w:tcPr>
            <w:tcW w:type="dxa" w:w="1440"/>
          </w:tcPr>
          <w:p>
            <w:r/>
          </w:p>
        </w:tc>
        <w:tc>
          <w:tcPr>
            <w:tcW w:type="dxa" w:w="1440"/>
          </w:tcPr>
          <w:p>
            <w:r>
              <w:t>Autres Infractions</w:t>
            </w:r>
          </w:p>
        </w:tc>
        <w:tc>
          <w:tcPr>
            <w:tcW w:type="dxa" w:w="1440"/>
          </w:tcPr>
          <w:p>
            <w:r/>
          </w:p>
        </w:tc>
        <w:tc>
          <w:tcPr>
            <w:tcW w:type="dxa" w:w="1440"/>
          </w:tcPr>
          <w:p>
            <w:r/>
          </w:p>
        </w:tc>
        <w:tc>
          <w:tcPr>
            <w:tcW w:type="dxa" w:w="1440"/>
          </w:tcPr>
          <w:p>
            <w:r/>
          </w:p>
        </w:tc>
      </w:tr>
      <w:tr>
        <w:tc>
          <w:tcPr>
            <w:tcW w:type="dxa" w:w="1440"/>
          </w:tcPr>
          <w:p>
            <w:r>
              <w:t>C06.08.01</w:t>
            </w:r>
          </w:p>
        </w:tc>
        <w:tc>
          <w:tcPr>
            <w:tcW w:type="dxa" w:w="1440"/>
          </w:tcPr>
          <w:p>
            <w:r/>
          </w:p>
        </w:tc>
        <w:tc>
          <w:tcPr>
            <w:tcW w:type="dxa" w:w="1440"/>
          </w:tcPr>
          <w:p>
            <w:r/>
          </w:p>
        </w:tc>
        <w:tc>
          <w:tcPr>
            <w:tcW w:type="dxa" w:w="1440"/>
          </w:tcPr>
          <w:p>
            <w:r>
              <w:t>Infraction aérienne</w:t>
            </w:r>
          </w:p>
        </w:tc>
        <w:tc>
          <w:tcPr>
            <w:tcW w:type="dxa" w:w="1440"/>
          </w:tcPr>
          <w:p>
            <w:r/>
          </w:p>
        </w:tc>
        <w:tc>
          <w:tcPr>
            <w:tcW w:type="dxa" w:w="1440"/>
          </w:tcPr>
          <w:p>
            <w:r/>
          </w:p>
        </w:tc>
      </w:tr>
      <w:tr>
        <w:tc>
          <w:tcPr>
            <w:tcW w:type="dxa" w:w="1440"/>
          </w:tcPr>
          <w:p>
            <w:r>
              <w:t>C06.08.02</w:t>
            </w:r>
          </w:p>
        </w:tc>
        <w:tc>
          <w:tcPr>
            <w:tcW w:type="dxa" w:w="1440"/>
          </w:tcPr>
          <w:p>
            <w:r/>
          </w:p>
        </w:tc>
        <w:tc>
          <w:tcPr>
            <w:tcW w:type="dxa" w:w="1440"/>
          </w:tcPr>
          <w:p>
            <w:r/>
          </w:p>
        </w:tc>
        <w:tc>
          <w:tcPr>
            <w:tcW w:type="dxa" w:w="1440"/>
          </w:tcPr>
          <w:p>
            <w:r>
              <w:t>infraction comportement voyageur</w:t>
            </w:r>
          </w:p>
        </w:tc>
        <w:tc>
          <w:tcPr>
            <w:tcW w:type="dxa" w:w="1440"/>
          </w:tcPr>
          <w:p>
            <w:r/>
          </w:p>
        </w:tc>
        <w:tc>
          <w:tcPr>
            <w:tcW w:type="dxa" w:w="1440"/>
          </w:tcPr>
          <w:p>
            <w:r/>
          </w:p>
        </w:tc>
      </w:tr>
      <w:tr>
        <w:tc>
          <w:tcPr>
            <w:tcW w:type="dxa" w:w="1440"/>
          </w:tcPr>
          <w:p>
            <w:r>
              <w:t>C06.08.03</w:t>
            </w:r>
          </w:p>
        </w:tc>
        <w:tc>
          <w:tcPr>
            <w:tcW w:type="dxa" w:w="1440"/>
          </w:tcPr>
          <w:p>
            <w:r/>
          </w:p>
        </w:tc>
        <w:tc>
          <w:tcPr>
            <w:tcW w:type="dxa" w:w="1440"/>
          </w:tcPr>
          <w:p>
            <w:r/>
          </w:p>
        </w:tc>
        <w:tc>
          <w:tcPr>
            <w:tcW w:type="dxa" w:w="1440"/>
          </w:tcPr>
          <w:p>
            <w:r>
              <w:t>Fausse monnaie</w:t>
            </w:r>
          </w:p>
        </w:tc>
        <w:tc>
          <w:tcPr>
            <w:tcW w:type="dxa" w:w="1440"/>
          </w:tcPr>
          <w:p>
            <w:r>
              <w:t>Contrefaçon frauduleuse de la monnaie (pièces, billets)</w:t>
            </w:r>
          </w:p>
        </w:tc>
        <w:tc>
          <w:tcPr>
            <w:tcW w:type="dxa" w:w="1440"/>
          </w:tcPr>
          <w:p>
            <w:r/>
          </w:p>
        </w:tc>
      </w:tr>
      <w:tr>
        <w:tc>
          <w:tcPr>
            <w:tcW w:type="dxa" w:w="1440"/>
          </w:tcPr>
          <w:p>
            <w:r>
              <w:t>C06.08.04</w:t>
            </w:r>
          </w:p>
        </w:tc>
        <w:tc>
          <w:tcPr>
            <w:tcW w:type="dxa" w:w="1440"/>
          </w:tcPr>
          <w:p>
            <w:r/>
          </w:p>
        </w:tc>
        <w:tc>
          <w:tcPr>
            <w:tcW w:type="dxa" w:w="1440"/>
          </w:tcPr>
          <w:p>
            <w:r/>
          </w:p>
        </w:tc>
        <w:tc>
          <w:tcPr>
            <w:tcW w:type="dxa" w:w="1440"/>
          </w:tcPr>
          <w:p>
            <w:r>
              <w:t>Orpaillage</w:t>
            </w:r>
          </w:p>
        </w:tc>
        <w:tc>
          <w:tcPr>
            <w:tcW w:type="dxa" w:w="1440"/>
          </w:tcPr>
          <w:p>
            <w:r>
              <w:t>Prospection et extraction artisanale de l’or dans les rivières.</w:t>
            </w:r>
          </w:p>
        </w:tc>
        <w:tc>
          <w:tcPr>
            <w:tcW w:type="dxa" w:w="1440"/>
          </w:tcPr>
          <w:p>
            <w:r/>
          </w:p>
        </w:tc>
      </w:tr>
      <w:tr>
        <w:tc>
          <w:tcPr>
            <w:tcW w:type="dxa" w:w="1440"/>
          </w:tcPr>
          <w:p>
            <w:r>
              <w:t>C06.08.05</w:t>
            </w:r>
          </w:p>
        </w:tc>
        <w:tc>
          <w:tcPr>
            <w:tcW w:type="dxa" w:w="1440"/>
          </w:tcPr>
          <w:p>
            <w:r/>
          </w:p>
        </w:tc>
        <w:tc>
          <w:tcPr>
            <w:tcW w:type="dxa" w:w="1440"/>
          </w:tcPr>
          <w:p>
            <w:r/>
          </w:p>
        </w:tc>
        <w:tc>
          <w:tcPr>
            <w:tcW w:type="dxa" w:w="1440"/>
          </w:tcPr>
          <w:p>
            <w:r>
              <w:t>Jeux illégaux</w:t>
            </w:r>
          </w:p>
        </w:tc>
        <w:tc>
          <w:tcPr>
            <w:tcW w:type="dxa" w:w="1440"/>
          </w:tcPr>
          <w:p>
            <w:r>
              <w:t>Ex : jeux d’argent et paris clandestins</w:t>
            </w:r>
          </w:p>
        </w:tc>
        <w:tc>
          <w:tcPr>
            <w:tcW w:type="dxa" w:w="1440"/>
          </w:tcPr>
          <w:p>
            <w:r/>
          </w:p>
        </w:tc>
      </w:tr>
      <w:tr>
        <w:tc>
          <w:tcPr>
            <w:tcW w:type="dxa" w:w="1440"/>
          </w:tcPr>
          <w:p>
            <w:r>
              <w:t>C06.08.06</w:t>
            </w:r>
          </w:p>
        </w:tc>
        <w:tc>
          <w:tcPr>
            <w:tcW w:type="dxa" w:w="1440"/>
          </w:tcPr>
          <w:p>
            <w:r/>
          </w:p>
        </w:tc>
        <w:tc>
          <w:tcPr>
            <w:tcW w:type="dxa" w:w="1440"/>
          </w:tcPr>
          <w:p>
            <w:r/>
          </w:p>
        </w:tc>
        <w:tc>
          <w:tcPr>
            <w:tcW w:type="dxa" w:w="1440"/>
          </w:tcPr>
          <w:p>
            <w:r>
              <w:t>Non respect décision de justice</w:t>
            </w:r>
          </w:p>
        </w:tc>
        <w:tc>
          <w:tcPr>
            <w:tcW w:type="dxa" w:w="1440"/>
          </w:tcPr>
          <w:p>
            <w:r/>
          </w:p>
        </w:tc>
        <w:tc>
          <w:tcPr>
            <w:tcW w:type="dxa" w:w="1440"/>
          </w:tcPr>
          <w:p>
            <w:r/>
          </w:p>
        </w:tc>
      </w:tr>
      <w:tr>
        <w:tc>
          <w:tcPr>
            <w:tcW w:type="dxa" w:w="1440"/>
          </w:tcPr>
          <w:p>
            <w:r>
              <w:t>C07.00.00</w:t>
            </w:r>
          </w:p>
        </w:tc>
        <w:tc>
          <w:tcPr>
            <w:tcW w:type="dxa" w:w="1440"/>
          </w:tcPr>
          <w:p>
            <w:r>
              <w:t>Ordre public</w:t>
            </w:r>
          </w:p>
        </w:tc>
        <w:tc>
          <w:tcPr>
            <w:tcW w:type="dxa" w:w="1440"/>
          </w:tcPr>
          <w:p>
            <w:r/>
          </w:p>
        </w:tc>
        <w:tc>
          <w:tcPr>
            <w:tcW w:type="dxa" w:w="1440"/>
          </w:tcPr>
          <w:p>
            <w:r/>
          </w:p>
        </w:tc>
        <w:tc>
          <w:tcPr>
            <w:tcW w:type="dxa" w:w="1440"/>
          </w:tcPr>
          <w:p>
            <w:r/>
          </w:p>
        </w:tc>
        <w:tc>
          <w:tcPr>
            <w:tcW w:type="dxa" w:w="1440"/>
          </w:tcPr>
          <w:p>
            <w:r/>
          </w:p>
        </w:tc>
      </w:tr>
      <w:tr>
        <w:tc>
          <w:tcPr>
            <w:tcW w:type="dxa" w:w="1440"/>
          </w:tcPr>
          <w:p>
            <w:r>
              <w:t>C07.01.00</w:t>
            </w:r>
          </w:p>
        </w:tc>
        <w:tc>
          <w:tcPr>
            <w:tcW w:type="dxa" w:w="1440"/>
          </w:tcPr>
          <w:p>
            <w:r/>
          </w:p>
        </w:tc>
        <w:tc>
          <w:tcPr>
            <w:tcW w:type="dxa" w:w="1440"/>
          </w:tcPr>
          <w:p>
            <w:r>
              <w:t>Alerte à la bombe</w:t>
            </w:r>
          </w:p>
        </w:tc>
        <w:tc>
          <w:tcPr>
            <w:tcW w:type="dxa" w:w="1440"/>
          </w:tcPr>
          <w:p>
            <w:r/>
          </w:p>
        </w:tc>
        <w:tc>
          <w:tcPr>
            <w:tcW w:type="dxa" w:w="1440"/>
          </w:tcPr>
          <w:p>
            <w:r>
              <w:t>Violences collectives en milieu urbain</w:t>
            </w:r>
          </w:p>
        </w:tc>
        <w:tc>
          <w:tcPr>
            <w:tcW w:type="dxa" w:w="1440"/>
          </w:tcPr>
          <w:p>
            <w:r/>
          </w:p>
        </w:tc>
      </w:tr>
      <w:tr>
        <w:tc>
          <w:tcPr>
            <w:tcW w:type="dxa" w:w="1440"/>
          </w:tcPr>
          <w:p>
            <w:r>
              <w:t>C07.02.00</w:t>
            </w:r>
          </w:p>
        </w:tc>
        <w:tc>
          <w:tcPr>
            <w:tcW w:type="dxa" w:w="1440"/>
          </w:tcPr>
          <w:p>
            <w:r/>
          </w:p>
        </w:tc>
        <w:tc>
          <w:tcPr>
            <w:tcW w:type="dxa" w:w="1440"/>
          </w:tcPr>
          <w:p>
            <w:r>
              <w:t>Violence urbaine</w:t>
            </w:r>
          </w:p>
        </w:tc>
        <w:tc>
          <w:tcPr>
            <w:tcW w:type="dxa" w:w="1440"/>
          </w:tcPr>
          <w:p>
            <w:r/>
          </w:p>
        </w:tc>
        <w:tc>
          <w:tcPr>
            <w:tcW w:type="dxa" w:w="1440"/>
          </w:tcPr>
          <w:p>
            <w:r/>
          </w:p>
        </w:tc>
        <w:tc>
          <w:tcPr>
            <w:tcW w:type="dxa" w:w="1440"/>
          </w:tcPr>
          <w:p>
            <w:r/>
          </w:p>
        </w:tc>
      </w:tr>
      <w:tr>
        <w:tc>
          <w:tcPr>
            <w:tcW w:type="dxa" w:w="1440"/>
          </w:tcPr>
          <w:p>
            <w:r>
              <w:t>C07.03.00</w:t>
            </w:r>
          </w:p>
        </w:tc>
        <w:tc>
          <w:tcPr>
            <w:tcW w:type="dxa" w:w="1440"/>
          </w:tcPr>
          <w:p>
            <w:r/>
          </w:p>
        </w:tc>
        <w:tc>
          <w:tcPr>
            <w:tcW w:type="dxa" w:w="1440"/>
          </w:tcPr>
          <w:p>
            <w:r>
              <w:t>Différends et litiges inter-personnels</w:t>
            </w:r>
          </w:p>
        </w:tc>
        <w:tc>
          <w:tcPr>
            <w:tcW w:type="dxa" w:w="1440"/>
          </w:tcPr>
          <w:p>
            <w:r/>
          </w:p>
        </w:tc>
        <w:tc>
          <w:tcPr>
            <w:tcW w:type="dxa" w:w="1440"/>
          </w:tcPr>
          <w:p>
            <w:r/>
          </w:p>
        </w:tc>
        <w:tc>
          <w:tcPr>
            <w:tcW w:type="dxa" w:w="1440"/>
          </w:tcPr>
          <w:p>
            <w:r/>
          </w:p>
        </w:tc>
      </w:tr>
      <w:tr>
        <w:tc>
          <w:tcPr>
            <w:tcW w:type="dxa" w:w="1440"/>
          </w:tcPr>
          <w:p>
            <w:r>
              <w:t>C07.03.01</w:t>
            </w:r>
          </w:p>
        </w:tc>
        <w:tc>
          <w:tcPr>
            <w:tcW w:type="dxa" w:w="1440"/>
          </w:tcPr>
          <w:p>
            <w:r/>
          </w:p>
        </w:tc>
        <w:tc>
          <w:tcPr>
            <w:tcW w:type="dxa" w:w="1440"/>
          </w:tcPr>
          <w:p>
            <w:r/>
          </w:p>
        </w:tc>
        <w:tc>
          <w:tcPr>
            <w:tcW w:type="dxa" w:w="1440"/>
          </w:tcPr>
          <w:p>
            <w:r>
              <w:t>Différend familial</w:t>
            </w:r>
          </w:p>
        </w:tc>
        <w:tc>
          <w:tcPr>
            <w:tcW w:type="dxa" w:w="1440"/>
          </w:tcPr>
          <w:p>
            <w:r/>
          </w:p>
        </w:tc>
        <w:tc>
          <w:tcPr>
            <w:tcW w:type="dxa" w:w="1440"/>
          </w:tcPr>
          <w:p>
            <w:r/>
          </w:p>
        </w:tc>
      </w:tr>
      <w:tr>
        <w:tc>
          <w:tcPr>
            <w:tcW w:type="dxa" w:w="1440"/>
          </w:tcPr>
          <w:p>
            <w:r>
              <w:t>C07.03.02</w:t>
            </w:r>
          </w:p>
        </w:tc>
        <w:tc>
          <w:tcPr>
            <w:tcW w:type="dxa" w:w="1440"/>
          </w:tcPr>
          <w:p>
            <w:r/>
          </w:p>
        </w:tc>
        <w:tc>
          <w:tcPr>
            <w:tcW w:type="dxa" w:w="1440"/>
          </w:tcPr>
          <w:p>
            <w:r/>
          </w:p>
        </w:tc>
        <w:tc>
          <w:tcPr>
            <w:tcW w:type="dxa" w:w="1440"/>
          </w:tcPr>
          <w:p>
            <w:r>
              <w:t>Non représentation d’enfant</w:t>
            </w:r>
          </w:p>
        </w:tc>
        <w:tc>
          <w:tcPr>
            <w:tcW w:type="dxa" w:w="1440"/>
          </w:tcPr>
          <w:p>
            <w:r>
              <w:t>Refus de représenter un enfant mineur à la personne en droit de le réclamer</w:t>
            </w:r>
          </w:p>
        </w:tc>
        <w:tc>
          <w:tcPr>
            <w:tcW w:type="dxa" w:w="1440"/>
          </w:tcPr>
          <w:p>
            <w:r/>
          </w:p>
        </w:tc>
      </w:tr>
      <w:tr>
        <w:tc>
          <w:tcPr>
            <w:tcW w:type="dxa" w:w="1440"/>
          </w:tcPr>
          <w:p>
            <w:r>
              <w:t>C07.03.03</w:t>
            </w:r>
          </w:p>
        </w:tc>
        <w:tc>
          <w:tcPr>
            <w:tcW w:type="dxa" w:w="1440"/>
          </w:tcPr>
          <w:p>
            <w:r/>
          </w:p>
        </w:tc>
        <w:tc>
          <w:tcPr>
            <w:tcW w:type="dxa" w:w="1440"/>
          </w:tcPr>
          <w:p>
            <w:r/>
          </w:p>
        </w:tc>
        <w:tc>
          <w:tcPr>
            <w:tcW w:type="dxa" w:w="1440"/>
          </w:tcPr>
          <w:p>
            <w:r>
              <w:t>Différend de voisinage</w:t>
            </w:r>
          </w:p>
        </w:tc>
        <w:tc>
          <w:tcPr>
            <w:tcW w:type="dxa" w:w="1440"/>
          </w:tcPr>
          <w:p>
            <w:r/>
          </w:p>
        </w:tc>
        <w:tc>
          <w:tcPr>
            <w:tcW w:type="dxa" w:w="1440"/>
          </w:tcPr>
          <w:p>
            <w:r/>
          </w:p>
        </w:tc>
      </w:tr>
      <w:tr>
        <w:tc>
          <w:tcPr>
            <w:tcW w:type="dxa" w:w="1440"/>
          </w:tcPr>
          <w:p>
            <w:r>
              <w:t>C07.03.04</w:t>
            </w:r>
          </w:p>
        </w:tc>
        <w:tc>
          <w:tcPr>
            <w:tcW w:type="dxa" w:w="1440"/>
          </w:tcPr>
          <w:p>
            <w:r/>
          </w:p>
        </w:tc>
        <w:tc>
          <w:tcPr>
            <w:tcW w:type="dxa" w:w="1440"/>
          </w:tcPr>
          <w:p>
            <w:r/>
          </w:p>
        </w:tc>
        <w:tc>
          <w:tcPr>
            <w:tcW w:type="dxa" w:w="1440"/>
          </w:tcPr>
          <w:p>
            <w:r>
              <w:t>Autres différends</w:t>
            </w:r>
          </w:p>
        </w:tc>
        <w:tc>
          <w:tcPr>
            <w:tcW w:type="dxa" w:w="1440"/>
          </w:tcPr>
          <w:p>
            <w:r/>
          </w:p>
        </w:tc>
        <w:tc>
          <w:tcPr>
            <w:tcW w:type="dxa" w:w="1440"/>
          </w:tcPr>
          <w:p>
            <w:r>
              <w:t>Dont locatifs, usagers et personnes chargées d'une mission de service public</w:t>
            </w:r>
          </w:p>
        </w:tc>
      </w:tr>
      <w:tr>
        <w:tc>
          <w:tcPr>
            <w:tcW w:type="dxa" w:w="1440"/>
          </w:tcPr>
          <w:p>
            <w:r>
              <w:t>C07.03.05</w:t>
            </w:r>
          </w:p>
        </w:tc>
        <w:tc>
          <w:tcPr>
            <w:tcW w:type="dxa" w:w="1440"/>
          </w:tcPr>
          <w:p>
            <w:r/>
          </w:p>
        </w:tc>
        <w:tc>
          <w:tcPr>
            <w:tcW w:type="dxa" w:w="1440"/>
          </w:tcPr>
          <w:p>
            <w:r/>
          </w:p>
        </w:tc>
        <w:tc>
          <w:tcPr>
            <w:tcW w:type="dxa" w:w="1440"/>
          </w:tcPr>
          <w:p>
            <w:r>
              <w:t>Litiges</w:t>
            </w:r>
          </w:p>
        </w:tc>
        <w:tc>
          <w:tcPr>
            <w:tcW w:type="dxa" w:w="1440"/>
          </w:tcPr>
          <w:p>
            <w:r/>
          </w:p>
        </w:tc>
        <w:tc>
          <w:tcPr>
            <w:tcW w:type="dxa" w:w="1440"/>
          </w:tcPr>
          <w:p>
            <w:r>
              <w:t>Dont litiges commerciaux, droit du travail</w:t>
            </w:r>
          </w:p>
        </w:tc>
      </w:tr>
      <w:tr>
        <w:tc>
          <w:tcPr>
            <w:tcW w:type="dxa" w:w="1440"/>
          </w:tcPr>
          <w:p>
            <w:r>
              <w:t>C07.04.00</w:t>
            </w:r>
          </w:p>
        </w:tc>
        <w:tc>
          <w:tcPr>
            <w:tcW w:type="dxa" w:w="1440"/>
          </w:tcPr>
          <w:p>
            <w:r/>
          </w:p>
        </w:tc>
        <w:tc>
          <w:tcPr>
            <w:tcW w:type="dxa" w:w="1440"/>
          </w:tcPr>
          <w:p>
            <w:r>
              <w:t>Rassemblement</w:t>
            </w:r>
          </w:p>
        </w:tc>
        <w:tc>
          <w:tcPr>
            <w:tcW w:type="dxa" w:w="1440"/>
          </w:tcPr>
          <w:p>
            <w:r/>
          </w:p>
        </w:tc>
        <w:tc>
          <w:tcPr>
            <w:tcW w:type="dxa" w:w="1440"/>
          </w:tcPr>
          <w:p>
            <w:r/>
          </w:p>
        </w:tc>
        <w:tc>
          <w:tcPr>
            <w:tcW w:type="dxa" w:w="1440"/>
          </w:tcPr>
          <w:p>
            <w:r/>
          </w:p>
        </w:tc>
      </w:tr>
      <w:tr>
        <w:tc>
          <w:tcPr>
            <w:tcW w:type="dxa" w:w="1440"/>
          </w:tcPr>
          <w:p>
            <w:r>
              <w:t>C07.04.01</w:t>
            </w:r>
          </w:p>
        </w:tc>
        <w:tc>
          <w:tcPr>
            <w:tcW w:type="dxa" w:w="1440"/>
          </w:tcPr>
          <w:p>
            <w:r/>
          </w:p>
        </w:tc>
        <w:tc>
          <w:tcPr>
            <w:tcW w:type="dxa" w:w="1440"/>
          </w:tcPr>
          <w:p>
            <w:r/>
          </w:p>
        </w:tc>
        <w:tc>
          <w:tcPr>
            <w:tcW w:type="dxa" w:w="1440"/>
          </w:tcPr>
          <w:p>
            <w:r>
              <w:t>Grève</w:t>
            </w:r>
          </w:p>
        </w:tc>
        <w:tc>
          <w:tcPr>
            <w:tcW w:type="dxa" w:w="1440"/>
          </w:tcPr>
          <w:p>
            <w:r/>
          </w:p>
        </w:tc>
        <w:tc>
          <w:tcPr>
            <w:tcW w:type="dxa" w:w="1440"/>
          </w:tcPr>
          <w:p>
            <w:r/>
          </w:p>
        </w:tc>
      </w:tr>
      <w:tr>
        <w:tc>
          <w:tcPr>
            <w:tcW w:type="dxa" w:w="1440"/>
          </w:tcPr>
          <w:p>
            <w:r>
              <w:t>C07.04.02</w:t>
            </w:r>
          </w:p>
        </w:tc>
        <w:tc>
          <w:tcPr>
            <w:tcW w:type="dxa" w:w="1440"/>
          </w:tcPr>
          <w:p>
            <w:r/>
          </w:p>
        </w:tc>
        <w:tc>
          <w:tcPr>
            <w:tcW w:type="dxa" w:w="1440"/>
          </w:tcPr>
          <w:p>
            <w:r/>
          </w:p>
        </w:tc>
        <w:tc>
          <w:tcPr>
            <w:tcW w:type="dxa" w:w="1440"/>
          </w:tcPr>
          <w:p>
            <w:r>
              <w:t>Manifestation</w:t>
            </w:r>
          </w:p>
        </w:tc>
        <w:tc>
          <w:tcPr>
            <w:tcW w:type="dxa" w:w="1440"/>
          </w:tcPr>
          <w:p>
            <w:r/>
          </w:p>
        </w:tc>
        <w:tc>
          <w:tcPr>
            <w:tcW w:type="dxa" w:w="1440"/>
          </w:tcPr>
          <w:p>
            <w:r/>
          </w:p>
        </w:tc>
      </w:tr>
      <w:tr>
        <w:tc>
          <w:tcPr>
            <w:tcW w:type="dxa" w:w="1440"/>
          </w:tcPr>
          <w:p>
            <w:r>
              <w:t>C07.04.03</w:t>
            </w:r>
          </w:p>
        </w:tc>
        <w:tc>
          <w:tcPr>
            <w:tcW w:type="dxa" w:w="1440"/>
          </w:tcPr>
          <w:p>
            <w:r/>
          </w:p>
        </w:tc>
        <w:tc>
          <w:tcPr>
            <w:tcW w:type="dxa" w:w="1440"/>
          </w:tcPr>
          <w:p>
            <w:r/>
          </w:p>
        </w:tc>
        <w:tc>
          <w:tcPr>
            <w:tcW w:type="dxa" w:w="1440"/>
          </w:tcPr>
          <w:p>
            <w:r>
              <w:t>Free party / rave party / teknival</w:t>
            </w:r>
          </w:p>
        </w:tc>
        <w:tc>
          <w:tcPr>
            <w:tcW w:type="dxa" w:w="1440"/>
          </w:tcPr>
          <w:p>
            <w:r/>
          </w:p>
        </w:tc>
        <w:tc>
          <w:tcPr>
            <w:tcW w:type="dxa" w:w="1440"/>
          </w:tcPr>
          <w:p>
            <w:r/>
          </w:p>
        </w:tc>
      </w:tr>
      <w:tr>
        <w:tc>
          <w:tcPr>
            <w:tcW w:type="dxa" w:w="1440"/>
          </w:tcPr>
          <w:p>
            <w:r>
              <w:t>C07.04.04</w:t>
            </w:r>
          </w:p>
        </w:tc>
        <w:tc>
          <w:tcPr>
            <w:tcW w:type="dxa" w:w="1440"/>
          </w:tcPr>
          <w:p>
            <w:r/>
          </w:p>
        </w:tc>
        <w:tc>
          <w:tcPr>
            <w:tcW w:type="dxa" w:w="1440"/>
          </w:tcPr>
          <w:p>
            <w:r/>
          </w:p>
        </w:tc>
        <w:tc>
          <w:tcPr>
            <w:tcW w:type="dxa" w:w="1440"/>
          </w:tcPr>
          <w:p>
            <w:r>
              <w:t>Autre rassemblement</w:t>
            </w:r>
          </w:p>
        </w:tc>
        <w:tc>
          <w:tcPr>
            <w:tcW w:type="dxa" w:w="1440"/>
          </w:tcPr>
          <w:p>
            <w:r/>
          </w:p>
        </w:tc>
        <w:tc>
          <w:tcPr>
            <w:tcW w:type="dxa" w:w="1440"/>
          </w:tcPr>
          <w:p>
            <w:r/>
          </w:p>
        </w:tc>
      </w:tr>
      <w:tr>
        <w:tc>
          <w:tcPr>
            <w:tcW w:type="dxa" w:w="1440"/>
          </w:tcPr>
          <w:p>
            <w:r>
              <w:t>C07.05.00</w:t>
            </w:r>
          </w:p>
        </w:tc>
        <w:tc>
          <w:tcPr>
            <w:tcW w:type="dxa" w:w="1440"/>
          </w:tcPr>
          <w:p>
            <w:r/>
          </w:p>
        </w:tc>
        <w:tc>
          <w:tcPr>
            <w:tcW w:type="dxa" w:w="1440"/>
          </w:tcPr>
          <w:p>
            <w:r>
              <w:t>Ivresse publique et manifeste</w:t>
            </w:r>
          </w:p>
        </w:tc>
        <w:tc>
          <w:tcPr>
            <w:tcW w:type="dxa" w:w="1440"/>
          </w:tcPr>
          <w:p>
            <w:r/>
          </w:p>
        </w:tc>
        <w:tc>
          <w:tcPr>
            <w:tcW w:type="dxa" w:w="1440"/>
          </w:tcPr>
          <w:p>
            <w:r/>
          </w:p>
        </w:tc>
        <w:tc>
          <w:tcPr>
            <w:tcW w:type="dxa" w:w="1440"/>
          </w:tcPr>
          <w:p>
            <w:r/>
          </w:p>
        </w:tc>
      </w:tr>
      <w:tr>
        <w:tc>
          <w:tcPr>
            <w:tcW w:type="dxa" w:w="1440"/>
          </w:tcPr>
          <w:p>
            <w:r>
              <w:t>C07.06.00</w:t>
            </w:r>
          </w:p>
        </w:tc>
        <w:tc>
          <w:tcPr>
            <w:tcW w:type="dxa" w:w="1440"/>
          </w:tcPr>
          <w:p>
            <w:r/>
          </w:p>
        </w:tc>
        <w:tc>
          <w:tcPr>
            <w:tcW w:type="dxa" w:w="1440"/>
          </w:tcPr>
          <w:p>
            <w:r>
              <w:t>OVNI- PAN</w:t>
            </w:r>
          </w:p>
        </w:tc>
        <w:tc>
          <w:tcPr>
            <w:tcW w:type="dxa" w:w="1440"/>
          </w:tcPr>
          <w:p>
            <w:r/>
          </w:p>
        </w:tc>
        <w:tc>
          <w:tcPr>
            <w:tcW w:type="dxa" w:w="1440"/>
          </w:tcPr>
          <w:p>
            <w:r>
              <w:t>&gt; OVNI = Objet volant non identifié</w:t>
              <w:br/>
              <w:t>&gt; PAN = Phénomène aérospatial non identifié</w:t>
            </w:r>
          </w:p>
        </w:tc>
        <w:tc>
          <w:tcPr>
            <w:tcW w:type="dxa" w:w="1440"/>
          </w:tcPr>
          <w:p>
            <w:r/>
          </w:p>
        </w:tc>
      </w:tr>
      <w:tr>
        <w:tc>
          <w:tcPr>
            <w:tcW w:type="dxa" w:w="1440"/>
          </w:tcPr>
          <w:p>
            <w:r>
              <w:t>C07.07.00</w:t>
            </w:r>
          </w:p>
        </w:tc>
        <w:tc>
          <w:tcPr>
            <w:tcW w:type="dxa" w:w="1440"/>
          </w:tcPr>
          <w:p>
            <w:r/>
          </w:p>
        </w:tc>
        <w:tc>
          <w:tcPr>
            <w:tcW w:type="dxa" w:w="1440"/>
          </w:tcPr>
          <w:p>
            <w:r>
              <w:t>Nuisances particulières</w:t>
            </w:r>
          </w:p>
        </w:tc>
        <w:tc>
          <w:tcPr>
            <w:tcW w:type="dxa" w:w="1440"/>
          </w:tcPr>
          <w:p>
            <w:r/>
          </w:p>
        </w:tc>
        <w:tc>
          <w:tcPr>
            <w:tcW w:type="dxa" w:w="1440"/>
          </w:tcPr>
          <w:p>
            <w:r/>
          </w:p>
        </w:tc>
        <w:tc>
          <w:tcPr>
            <w:tcW w:type="dxa" w:w="1440"/>
          </w:tcPr>
          <w:p>
            <w:r/>
          </w:p>
        </w:tc>
      </w:tr>
      <w:tr>
        <w:tc>
          <w:tcPr>
            <w:tcW w:type="dxa" w:w="1440"/>
          </w:tcPr>
          <w:p>
            <w:r>
              <w:t>C07.07.01</w:t>
            </w:r>
          </w:p>
        </w:tc>
        <w:tc>
          <w:tcPr>
            <w:tcW w:type="dxa" w:w="1440"/>
          </w:tcPr>
          <w:p>
            <w:r/>
          </w:p>
        </w:tc>
        <w:tc>
          <w:tcPr>
            <w:tcW w:type="dxa" w:w="1440"/>
          </w:tcPr>
          <w:p>
            <w:r/>
          </w:p>
        </w:tc>
        <w:tc>
          <w:tcPr>
            <w:tcW w:type="dxa" w:w="1440"/>
          </w:tcPr>
          <w:p>
            <w:r>
              <w:t>Obstacle</w:t>
            </w:r>
          </w:p>
        </w:tc>
        <w:tc>
          <w:tcPr>
            <w:tcW w:type="dxa" w:w="1440"/>
          </w:tcPr>
          <w:p>
            <w:r/>
          </w:p>
        </w:tc>
        <w:tc>
          <w:tcPr>
            <w:tcW w:type="dxa" w:w="1440"/>
          </w:tcPr>
          <w:p>
            <w:r/>
          </w:p>
        </w:tc>
      </w:tr>
      <w:tr>
        <w:tc>
          <w:tcPr>
            <w:tcW w:type="dxa" w:w="1440"/>
          </w:tcPr>
          <w:p>
            <w:r>
              <w:t>C07.07.02</w:t>
            </w:r>
          </w:p>
        </w:tc>
        <w:tc>
          <w:tcPr>
            <w:tcW w:type="dxa" w:w="1440"/>
          </w:tcPr>
          <w:p>
            <w:r/>
          </w:p>
        </w:tc>
        <w:tc>
          <w:tcPr>
            <w:tcW w:type="dxa" w:w="1440"/>
          </w:tcPr>
          <w:p>
            <w:r/>
          </w:p>
        </w:tc>
        <w:tc>
          <w:tcPr>
            <w:tcW w:type="dxa" w:w="1440"/>
          </w:tcPr>
          <w:p>
            <w:r>
              <w:t>Nuisance aéronautique</w:t>
            </w:r>
          </w:p>
        </w:tc>
        <w:tc>
          <w:tcPr>
            <w:tcW w:type="dxa" w:w="1440"/>
          </w:tcPr>
          <w:p>
            <w:r/>
          </w:p>
        </w:tc>
        <w:tc>
          <w:tcPr>
            <w:tcW w:type="dxa" w:w="1440"/>
          </w:tcPr>
          <w:p>
            <w:r/>
          </w:p>
        </w:tc>
      </w:tr>
      <w:tr>
        <w:tc>
          <w:tcPr>
            <w:tcW w:type="dxa" w:w="1440"/>
          </w:tcPr>
          <w:p>
            <w:r>
              <w:t>C07.07.03</w:t>
            </w:r>
          </w:p>
        </w:tc>
        <w:tc>
          <w:tcPr>
            <w:tcW w:type="dxa" w:w="1440"/>
          </w:tcPr>
          <w:p>
            <w:r/>
          </w:p>
        </w:tc>
        <w:tc>
          <w:tcPr>
            <w:tcW w:type="dxa" w:w="1440"/>
          </w:tcPr>
          <w:p>
            <w:r/>
          </w:p>
        </w:tc>
        <w:tc>
          <w:tcPr>
            <w:tcW w:type="dxa" w:w="1440"/>
          </w:tcPr>
          <w:p>
            <w:r>
              <w:t>Tapage</w:t>
            </w:r>
          </w:p>
        </w:tc>
        <w:tc>
          <w:tcPr>
            <w:tcW w:type="dxa" w:w="1440"/>
          </w:tcPr>
          <w:p>
            <w:r/>
          </w:p>
        </w:tc>
        <w:tc>
          <w:tcPr>
            <w:tcW w:type="dxa" w:w="1440"/>
          </w:tcPr>
          <w:p>
            <w:r/>
          </w:p>
        </w:tc>
      </w:tr>
      <w:tr>
        <w:tc>
          <w:tcPr>
            <w:tcW w:type="dxa" w:w="1440"/>
          </w:tcPr>
          <w:p>
            <w:r>
              <w:t>C07.07.04</w:t>
            </w:r>
          </w:p>
        </w:tc>
        <w:tc>
          <w:tcPr>
            <w:tcW w:type="dxa" w:w="1440"/>
          </w:tcPr>
          <w:p>
            <w:r/>
          </w:p>
        </w:tc>
        <w:tc>
          <w:tcPr>
            <w:tcW w:type="dxa" w:w="1440"/>
          </w:tcPr>
          <w:p>
            <w:r/>
          </w:p>
        </w:tc>
        <w:tc>
          <w:tcPr>
            <w:tcW w:type="dxa" w:w="1440"/>
          </w:tcPr>
          <w:p>
            <w:r>
              <w:t>Ouverture intempestives de bouches incendies</w:t>
            </w:r>
          </w:p>
        </w:tc>
        <w:tc>
          <w:tcPr>
            <w:tcW w:type="dxa" w:w="1440"/>
          </w:tcPr>
          <w:p>
            <w:r/>
          </w:p>
        </w:tc>
        <w:tc>
          <w:tcPr>
            <w:tcW w:type="dxa" w:w="1440"/>
          </w:tcPr>
          <w:p>
            <w:r/>
          </w:p>
        </w:tc>
      </w:tr>
      <w:tr>
        <w:tc>
          <w:tcPr>
            <w:tcW w:type="dxa" w:w="1440"/>
          </w:tcPr>
          <w:p>
            <w:r>
              <w:t>C07.07.05</w:t>
            </w:r>
          </w:p>
        </w:tc>
        <w:tc>
          <w:tcPr>
            <w:tcW w:type="dxa" w:w="1440"/>
          </w:tcPr>
          <w:p>
            <w:r/>
          </w:p>
        </w:tc>
        <w:tc>
          <w:tcPr>
            <w:tcW w:type="dxa" w:w="1440"/>
          </w:tcPr>
          <w:p>
            <w:r/>
          </w:p>
        </w:tc>
        <w:tc>
          <w:tcPr>
            <w:tcW w:type="dxa" w:w="1440"/>
          </w:tcPr>
          <w:p>
            <w:r>
              <w:t>Perturbateurs - indésirables</w:t>
            </w:r>
          </w:p>
        </w:tc>
        <w:tc>
          <w:tcPr>
            <w:tcW w:type="dxa" w:w="1440"/>
          </w:tcPr>
          <w:p>
            <w:r/>
          </w:p>
        </w:tc>
        <w:tc>
          <w:tcPr>
            <w:tcW w:type="dxa" w:w="1440"/>
          </w:tcPr>
          <w:p>
            <w:r/>
          </w:p>
        </w:tc>
      </w:tr>
      <w:tr>
        <w:tc>
          <w:tcPr>
            <w:tcW w:type="dxa" w:w="1440"/>
          </w:tcPr>
          <w:p>
            <w:r>
              <w:t>C07.08.00</w:t>
            </w:r>
          </w:p>
        </w:tc>
        <w:tc>
          <w:tcPr>
            <w:tcW w:type="dxa" w:w="1440"/>
          </w:tcPr>
          <w:p>
            <w:r/>
          </w:p>
        </w:tc>
        <w:tc>
          <w:tcPr>
            <w:tcW w:type="dxa" w:w="1440"/>
          </w:tcPr>
          <w:p>
            <w:r>
              <w:t>Détournement</w:t>
            </w:r>
          </w:p>
        </w:tc>
        <w:tc>
          <w:tcPr>
            <w:tcW w:type="dxa" w:w="1440"/>
          </w:tcPr>
          <w:p>
            <w:r/>
          </w:p>
        </w:tc>
        <w:tc>
          <w:tcPr>
            <w:tcW w:type="dxa" w:w="1440"/>
          </w:tcPr>
          <w:p>
            <w:r/>
          </w:p>
        </w:tc>
        <w:tc>
          <w:tcPr>
            <w:tcW w:type="dxa" w:w="1440"/>
          </w:tcPr>
          <w:p>
            <w:r/>
          </w:p>
        </w:tc>
      </w:tr>
      <w:tr>
        <w:tc>
          <w:tcPr>
            <w:tcW w:type="dxa" w:w="1440"/>
          </w:tcPr>
          <w:p>
            <w:r>
              <w:t>C07.08.01</w:t>
            </w:r>
          </w:p>
        </w:tc>
        <w:tc>
          <w:tcPr>
            <w:tcW w:type="dxa" w:w="1440"/>
          </w:tcPr>
          <w:p>
            <w:r/>
          </w:p>
        </w:tc>
        <w:tc>
          <w:tcPr>
            <w:tcW w:type="dxa" w:w="1440"/>
          </w:tcPr>
          <w:p>
            <w:r/>
          </w:p>
        </w:tc>
        <w:tc>
          <w:tcPr>
            <w:tcW w:type="dxa" w:w="1440"/>
          </w:tcPr>
          <w:p>
            <w:r>
              <w:t>Détournement d’aéronef</w:t>
            </w:r>
          </w:p>
        </w:tc>
        <w:tc>
          <w:tcPr>
            <w:tcW w:type="dxa" w:w="1440"/>
          </w:tcPr>
          <w:p>
            <w:r/>
          </w:p>
        </w:tc>
        <w:tc>
          <w:tcPr>
            <w:tcW w:type="dxa" w:w="1440"/>
          </w:tcPr>
          <w:p>
            <w:r/>
          </w:p>
        </w:tc>
      </w:tr>
      <w:tr>
        <w:tc>
          <w:tcPr>
            <w:tcW w:type="dxa" w:w="1440"/>
          </w:tcPr>
          <w:p>
            <w:r>
              <w:t>C07.08.02</w:t>
            </w:r>
          </w:p>
        </w:tc>
        <w:tc>
          <w:tcPr>
            <w:tcW w:type="dxa" w:w="1440"/>
          </w:tcPr>
          <w:p>
            <w:r/>
          </w:p>
        </w:tc>
        <w:tc>
          <w:tcPr>
            <w:tcW w:type="dxa" w:w="1440"/>
          </w:tcPr>
          <w:p>
            <w:r/>
          </w:p>
        </w:tc>
        <w:tc>
          <w:tcPr>
            <w:tcW w:type="dxa" w:w="1440"/>
          </w:tcPr>
          <w:p>
            <w:r>
              <w:t>Détournement de navire</w:t>
            </w:r>
          </w:p>
        </w:tc>
        <w:tc>
          <w:tcPr>
            <w:tcW w:type="dxa" w:w="1440"/>
          </w:tcPr>
          <w:p>
            <w:r/>
          </w:p>
        </w:tc>
        <w:tc>
          <w:tcPr>
            <w:tcW w:type="dxa" w:w="1440"/>
          </w:tcPr>
          <w:p>
            <w:r/>
          </w:p>
        </w:tc>
      </w:tr>
      <w:tr>
        <w:tc>
          <w:tcPr>
            <w:tcW w:type="dxa" w:w="1440"/>
          </w:tcPr>
          <w:p>
            <w:r>
              <w:t>C07.08.03</w:t>
            </w:r>
          </w:p>
        </w:tc>
        <w:tc>
          <w:tcPr>
            <w:tcW w:type="dxa" w:w="1440"/>
          </w:tcPr>
          <w:p>
            <w:r/>
          </w:p>
        </w:tc>
        <w:tc>
          <w:tcPr>
            <w:tcW w:type="dxa" w:w="1440"/>
          </w:tcPr>
          <w:p>
            <w:r/>
          </w:p>
        </w:tc>
        <w:tc>
          <w:tcPr>
            <w:tcW w:type="dxa" w:w="1440"/>
          </w:tcPr>
          <w:p>
            <w:r>
              <w:t>Détournement de véhicule</w:t>
            </w:r>
          </w:p>
        </w:tc>
        <w:tc>
          <w:tcPr>
            <w:tcW w:type="dxa" w:w="1440"/>
          </w:tcPr>
          <w:p>
            <w:r/>
          </w:p>
        </w:tc>
        <w:tc>
          <w:tcPr>
            <w:tcW w:type="dxa" w:w="1440"/>
          </w:tcPr>
          <w:p>
            <w:r/>
          </w:p>
        </w:tc>
      </w:tr>
      <w:tr>
        <w:tc>
          <w:tcPr>
            <w:tcW w:type="dxa" w:w="1440"/>
          </w:tcPr>
          <w:p>
            <w:r>
              <w:t>C07.09.00</w:t>
            </w:r>
          </w:p>
        </w:tc>
        <w:tc>
          <w:tcPr>
            <w:tcW w:type="dxa" w:w="1440"/>
          </w:tcPr>
          <w:p>
            <w:r/>
          </w:p>
        </w:tc>
        <w:tc>
          <w:tcPr>
            <w:tcW w:type="dxa" w:w="1440"/>
          </w:tcPr>
          <w:p>
            <w:r>
              <w:t>Comportement suspect ou dangereux</w:t>
            </w:r>
          </w:p>
        </w:tc>
        <w:tc>
          <w:tcPr>
            <w:tcW w:type="dxa" w:w="1440"/>
          </w:tcPr>
          <w:p>
            <w:r/>
          </w:p>
        </w:tc>
        <w:tc>
          <w:tcPr>
            <w:tcW w:type="dxa" w:w="1440"/>
          </w:tcPr>
          <w:p>
            <w:r/>
          </w:p>
        </w:tc>
        <w:tc>
          <w:tcPr>
            <w:tcW w:type="dxa" w:w="1440"/>
          </w:tcPr>
          <w:p>
            <w:r/>
          </w:p>
        </w:tc>
      </w:tr>
      <w:tr>
        <w:tc>
          <w:tcPr>
            <w:tcW w:type="dxa" w:w="1440"/>
          </w:tcPr>
          <w:p>
            <w:r>
              <w:t>C07.09.01</w:t>
            </w:r>
          </w:p>
        </w:tc>
        <w:tc>
          <w:tcPr>
            <w:tcW w:type="dxa" w:w="1440"/>
          </w:tcPr>
          <w:p>
            <w:r/>
          </w:p>
        </w:tc>
        <w:tc>
          <w:tcPr>
            <w:tcW w:type="dxa" w:w="1440"/>
          </w:tcPr>
          <w:p>
            <w:r/>
          </w:p>
        </w:tc>
        <w:tc>
          <w:tcPr>
            <w:tcW w:type="dxa" w:w="1440"/>
          </w:tcPr>
          <w:p>
            <w:r>
              <w:t>Forcené</w:t>
            </w:r>
          </w:p>
        </w:tc>
        <w:tc>
          <w:tcPr>
            <w:tcW w:type="dxa" w:w="1440"/>
          </w:tcPr>
          <w:p>
            <w:r>
              <w:t>Personne intensément violente</w:t>
            </w:r>
          </w:p>
        </w:tc>
        <w:tc>
          <w:tcPr>
            <w:tcW w:type="dxa" w:w="1440"/>
          </w:tcPr>
          <w:p>
            <w:r/>
          </w:p>
        </w:tc>
      </w:tr>
      <w:tr>
        <w:tc>
          <w:tcPr>
            <w:tcW w:type="dxa" w:w="1440"/>
          </w:tcPr>
          <w:p>
            <w:r>
              <w:t>C07.09.02</w:t>
            </w:r>
          </w:p>
        </w:tc>
        <w:tc>
          <w:tcPr>
            <w:tcW w:type="dxa" w:w="1440"/>
          </w:tcPr>
          <w:p>
            <w:r/>
          </w:p>
        </w:tc>
        <w:tc>
          <w:tcPr>
            <w:tcW w:type="dxa" w:w="1440"/>
          </w:tcPr>
          <w:p>
            <w:r/>
          </w:p>
        </w:tc>
        <w:tc>
          <w:tcPr>
            <w:tcW w:type="dxa" w:w="1440"/>
          </w:tcPr>
          <w:p>
            <w:r>
              <w:t>Personne dangereuse</w:t>
            </w:r>
          </w:p>
        </w:tc>
        <w:tc>
          <w:tcPr>
            <w:tcW w:type="dxa" w:w="1440"/>
          </w:tcPr>
          <w:p>
            <w:r/>
          </w:p>
        </w:tc>
        <w:tc>
          <w:tcPr>
            <w:tcW w:type="dxa" w:w="1440"/>
          </w:tcPr>
          <w:p>
            <w:r/>
          </w:p>
        </w:tc>
      </w:tr>
      <w:tr>
        <w:tc>
          <w:tcPr>
            <w:tcW w:type="dxa" w:w="1440"/>
          </w:tcPr>
          <w:p>
            <w:r>
              <w:t>C07.09.03</w:t>
            </w:r>
          </w:p>
        </w:tc>
        <w:tc>
          <w:tcPr>
            <w:tcW w:type="dxa" w:w="1440"/>
          </w:tcPr>
          <w:p>
            <w:r/>
          </w:p>
        </w:tc>
        <w:tc>
          <w:tcPr>
            <w:tcW w:type="dxa" w:w="1440"/>
          </w:tcPr>
          <w:p>
            <w:r/>
          </w:p>
        </w:tc>
        <w:tc>
          <w:tcPr>
            <w:tcW w:type="dxa" w:w="1440"/>
          </w:tcPr>
          <w:p>
            <w:r>
              <w:t>Personne suspecte rôdeur</w:t>
            </w:r>
          </w:p>
        </w:tc>
        <w:tc>
          <w:tcPr>
            <w:tcW w:type="dxa" w:w="1440"/>
          </w:tcPr>
          <w:p>
            <w:r/>
          </w:p>
        </w:tc>
        <w:tc>
          <w:tcPr>
            <w:tcW w:type="dxa" w:w="1440"/>
          </w:tcPr>
          <w:p>
            <w:r/>
          </w:p>
        </w:tc>
      </w:tr>
      <w:tr>
        <w:tc>
          <w:tcPr>
            <w:tcW w:type="dxa" w:w="1440"/>
          </w:tcPr>
          <w:p>
            <w:r>
              <w:t>C07.09.05</w:t>
            </w:r>
          </w:p>
        </w:tc>
        <w:tc>
          <w:tcPr>
            <w:tcW w:type="dxa" w:w="1440"/>
          </w:tcPr>
          <w:p>
            <w:r/>
          </w:p>
        </w:tc>
        <w:tc>
          <w:tcPr>
            <w:tcW w:type="dxa" w:w="1440"/>
          </w:tcPr>
          <w:p>
            <w:r/>
          </w:p>
        </w:tc>
        <w:tc>
          <w:tcPr>
            <w:tcW w:type="dxa" w:w="1440"/>
          </w:tcPr>
          <w:p>
            <w:r>
              <w:t>Piéton sur autoroute voie rapide</w:t>
            </w:r>
          </w:p>
        </w:tc>
        <w:tc>
          <w:tcPr>
            <w:tcW w:type="dxa" w:w="1440"/>
          </w:tcPr>
          <w:p>
            <w:r/>
          </w:p>
        </w:tc>
        <w:tc>
          <w:tcPr>
            <w:tcW w:type="dxa" w:w="1440"/>
          </w:tcPr>
          <w:p>
            <w:r/>
          </w:p>
        </w:tc>
      </w:tr>
      <w:tr>
        <w:tc>
          <w:tcPr>
            <w:tcW w:type="dxa" w:w="1440"/>
          </w:tcPr>
          <w:p>
            <w:r>
              <w:t>C07.10.00</w:t>
            </w:r>
          </w:p>
        </w:tc>
        <w:tc>
          <w:tcPr>
            <w:tcW w:type="dxa" w:w="1440"/>
          </w:tcPr>
          <w:p>
            <w:r/>
          </w:p>
        </w:tc>
        <w:tc>
          <w:tcPr>
            <w:tcW w:type="dxa" w:w="1440"/>
          </w:tcPr>
          <w:p>
            <w:r>
              <w:t>Véhicule suspect</w:t>
            </w:r>
          </w:p>
        </w:tc>
        <w:tc>
          <w:tcPr>
            <w:tcW w:type="dxa" w:w="1440"/>
          </w:tcPr>
          <w:p>
            <w:r/>
          </w:p>
        </w:tc>
        <w:tc>
          <w:tcPr>
            <w:tcW w:type="dxa" w:w="1440"/>
          </w:tcPr>
          <w:p>
            <w:r/>
          </w:p>
        </w:tc>
        <w:tc>
          <w:tcPr>
            <w:tcW w:type="dxa" w:w="1440"/>
          </w:tcPr>
          <w:p>
            <w:r/>
          </w:p>
        </w:tc>
      </w:tr>
      <w:tr>
        <w:tc>
          <w:tcPr>
            <w:tcW w:type="dxa" w:w="1440"/>
          </w:tcPr>
          <w:p>
            <w:r>
              <w:t>C07.11.00</w:t>
            </w:r>
          </w:p>
        </w:tc>
        <w:tc>
          <w:tcPr>
            <w:tcW w:type="dxa" w:w="1440"/>
          </w:tcPr>
          <w:p>
            <w:r/>
          </w:p>
        </w:tc>
        <w:tc>
          <w:tcPr>
            <w:tcW w:type="dxa" w:w="1440"/>
          </w:tcPr>
          <w:p>
            <w:r>
              <w:t>Colis, bagages ou enveloppes suspects</w:t>
            </w:r>
          </w:p>
        </w:tc>
        <w:tc>
          <w:tcPr>
            <w:tcW w:type="dxa" w:w="1440"/>
          </w:tcPr>
          <w:p>
            <w:r/>
          </w:p>
        </w:tc>
        <w:tc>
          <w:tcPr>
            <w:tcW w:type="dxa" w:w="1440"/>
          </w:tcPr>
          <w:p>
            <w:r/>
          </w:p>
        </w:tc>
        <w:tc>
          <w:tcPr>
            <w:tcW w:type="dxa" w:w="1440"/>
          </w:tcPr>
          <w:p>
            <w:r/>
          </w:p>
        </w:tc>
      </w:tr>
      <w:tr>
        <w:tc>
          <w:tcPr>
            <w:tcW w:type="dxa" w:w="1440"/>
          </w:tcPr>
          <w:p>
            <w:r>
              <w:t>C07.12.00</w:t>
            </w:r>
          </w:p>
        </w:tc>
        <w:tc>
          <w:tcPr>
            <w:tcW w:type="dxa" w:w="1440"/>
          </w:tcPr>
          <w:p>
            <w:r/>
          </w:p>
        </w:tc>
        <w:tc>
          <w:tcPr>
            <w:tcW w:type="dxa" w:w="1440"/>
          </w:tcPr>
          <w:p>
            <w:r>
              <w:t>Coups de feu</w:t>
            </w:r>
          </w:p>
        </w:tc>
        <w:tc>
          <w:tcPr>
            <w:tcW w:type="dxa" w:w="1440"/>
          </w:tcPr>
          <w:p>
            <w:r/>
          </w:p>
        </w:tc>
        <w:tc>
          <w:tcPr>
            <w:tcW w:type="dxa" w:w="1440"/>
          </w:tcPr>
          <w:p>
            <w:r/>
          </w:p>
        </w:tc>
        <w:tc>
          <w:tcPr>
            <w:tcW w:type="dxa" w:w="1440"/>
          </w:tcPr>
          <w:p>
            <w:r/>
          </w:p>
        </w:tc>
      </w:tr>
      <w:tr>
        <w:tc>
          <w:tcPr>
            <w:tcW w:type="dxa" w:w="1440"/>
          </w:tcPr>
          <w:p>
            <w:r>
              <w:t>C07.13.00</w:t>
            </w:r>
          </w:p>
        </w:tc>
        <w:tc>
          <w:tcPr>
            <w:tcW w:type="dxa" w:w="1440"/>
          </w:tcPr>
          <w:p>
            <w:r/>
          </w:p>
        </w:tc>
        <w:tc>
          <w:tcPr>
            <w:tcW w:type="dxa" w:w="1440"/>
          </w:tcPr>
          <w:p>
            <w:r>
              <w:t>Autres troubles à l’ordre public</w:t>
            </w:r>
          </w:p>
        </w:tc>
        <w:tc>
          <w:tcPr>
            <w:tcW w:type="dxa" w:w="1440"/>
          </w:tcPr>
          <w:p>
            <w:r/>
          </w:p>
        </w:tc>
        <w:tc>
          <w:tcPr>
            <w:tcW w:type="dxa" w:w="1440"/>
          </w:tcPr>
          <w:p>
            <w:r/>
          </w:p>
        </w:tc>
        <w:tc>
          <w:tcPr>
            <w:tcW w:type="dxa" w:w="1440"/>
          </w:tcPr>
          <w:p>
            <w:r/>
          </w:p>
        </w:tc>
      </w:tr>
      <w:tr>
        <w:tc>
          <w:tcPr>
            <w:tcW w:type="dxa" w:w="1440"/>
          </w:tcPr>
          <w:p>
            <w:r>
              <w:t>C07.13.01</w:t>
            </w:r>
          </w:p>
        </w:tc>
        <w:tc>
          <w:tcPr>
            <w:tcW w:type="dxa" w:w="1440"/>
          </w:tcPr>
          <w:p>
            <w:r/>
          </w:p>
        </w:tc>
        <w:tc>
          <w:tcPr>
            <w:tcW w:type="dxa" w:w="1440"/>
          </w:tcPr>
          <w:p>
            <w:r/>
          </w:p>
        </w:tc>
        <w:tc>
          <w:tcPr>
            <w:tcW w:type="dxa" w:w="1440"/>
          </w:tcPr>
          <w:p>
            <w:r>
              <w:t>Mutinerie / incident en centre de détention</w:t>
            </w:r>
          </w:p>
        </w:tc>
        <w:tc>
          <w:tcPr>
            <w:tcW w:type="dxa" w:w="1440"/>
          </w:tcPr>
          <w:p>
            <w:r/>
          </w:p>
        </w:tc>
        <w:tc>
          <w:tcPr>
            <w:tcW w:type="dxa" w:w="1440"/>
          </w:tcPr>
          <w:p>
            <w:r/>
          </w:p>
        </w:tc>
      </w:tr>
      <w:tr>
        <w:tc>
          <w:tcPr>
            <w:tcW w:type="dxa" w:w="1440"/>
          </w:tcPr>
          <w:p>
            <w:r>
              <w:t>C07.13.02</w:t>
            </w:r>
          </w:p>
        </w:tc>
        <w:tc>
          <w:tcPr>
            <w:tcW w:type="dxa" w:w="1440"/>
          </w:tcPr>
          <w:p>
            <w:r/>
          </w:p>
        </w:tc>
        <w:tc>
          <w:tcPr>
            <w:tcW w:type="dxa" w:w="1440"/>
          </w:tcPr>
          <w:p>
            <w:r/>
          </w:p>
        </w:tc>
        <w:tc>
          <w:tcPr>
            <w:tcW w:type="dxa" w:w="1440"/>
          </w:tcPr>
          <w:p>
            <w:r>
              <w:t>Rodéo automobile</w:t>
            </w:r>
          </w:p>
        </w:tc>
        <w:tc>
          <w:tcPr>
            <w:tcW w:type="dxa" w:w="1440"/>
          </w:tcPr>
          <w:p>
            <w:r>
              <w:t>Course bruyante et agitée d'autos, de motos</w:t>
            </w:r>
          </w:p>
        </w:tc>
        <w:tc>
          <w:tcPr>
            <w:tcW w:type="dxa" w:w="1440"/>
          </w:tcPr>
          <w:p>
            <w:r/>
          </w:p>
        </w:tc>
      </w:tr>
      <w:tr>
        <w:tc>
          <w:tcPr>
            <w:tcW w:type="dxa" w:w="1440"/>
          </w:tcPr>
          <w:p>
            <w:r>
              <w:t>C07.13.03</w:t>
            </w:r>
          </w:p>
        </w:tc>
        <w:tc>
          <w:tcPr>
            <w:tcW w:type="dxa" w:w="1440"/>
          </w:tcPr>
          <w:p>
            <w:r/>
          </w:p>
        </w:tc>
        <w:tc>
          <w:tcPr>
            <w:tcW w:type="dxa" w:w="1440"/>
          </w:tcPr>
          <w:p>
            <w:r/>
          </w:p>
        </w:tc>
        <w:tc>
          <w:tcPr>
            <w:tcW w:type="dxa" w:w="1440"/>
          </w:tcPr>
          <w:p>
            <w:r>
              <w:t>Attroupement</w:t>
            </w:r>
          </w:p>
        </w:tc>
        <w:tc>
          <w:tcPr>
            <w:tcW w:type="dxa" w:w="1440"/>
          </w:tcPr>
          <w:p>
            <w:r/>
          </w:p>
        </w:tc>
        <w:tc>
          <w:tcPr>
            <w:tcW w:type="dxa" w:w="1440"/>
          </w:tcPr>
          <w:p>
            <w:r/>
          </w:p>
        </w:tc>
      </w:tr>
      <w:tr>
        <w:tc>
          <w:tcPr>
            <w:tcW w:type="dxa" w:w="1440"/>
          </w:tcPr>
          <w:p>
            <w:r>
              <w:t>C07.13.04</w:t>
            </w:r>
          </w:p>
        </w:tc>
        <w:tc>
          <w:tcPr>
            <w:tcW w:type="dxa" w:w="1440"/>
          </w:tcPr>
          <w:p>
            <w:r/>
          </w:p>
        </w:tc>
        <w:tc>
          <w:tcPr>
            <w:tcW w:type="dxa" w:w="1440"/>
          </w:tcPr>
          <w:p>
            <w:r/>
          </w:p>
        </w:tc>
        <w:tc>
          <w:tcPr>
            <w:tcW w:type="dxa" w:w="1440"/>
          </w:tcPr>
          <w:p>
            <w:r>
              <w:t>Blocage de site</w:t>
            </w:r>
          </w:p>
        </w:tc>
        <w:tc>
          <w:tcPr>
            <w:tcW w:type="dxa" w:w="1440"/>
          </w:tcPr>
          <w:p>
            <w:r/>
          </w:p>
        </w:tc>
        <w:tc>
          <w:tcPr>
            <w:tcW w:type="dxa" w:w="1440"/>
          </w:tcPr>
          <w:p>
            <w:r/>
          </w:p>
        </w:tc>
      </w:tr>
      <w:tr>
        <w:tc>
          <w:tcPr>
            <w:tcW w:type="dxa" w:w="1440"/>
          </w:tcPr>
          <w:p>
            <w:r>
              <w:t>C07.13.05</w:t>
            </w:r>
          </w:p>
        </w:tc>
        <w:tc>
          <w:tcPr>
            <w:tcW w:type="dxa" w:w="1440"/>
          </w:tcPr>
          <w:p>
            <w:r/>
          </w:p>
        </w:tc>
        <w:tc>
          <w:tcPr>
            <w:tcW w:type="dxa" w:w="1440"/>
          </w:tcPr>
          <w:p>
            <w:r/>
          </w:p>
        </w:tc>
        <w:tc>
          <w:tcPr>
            <w:tcW w:type="dxa" w:w="1440"/>
          </w:tcPr>
          <w:p>
            <w:r>
              <w:t>Survol illicite</w:t>
            </w:r>
          </w:p>
        </w:tc>
        <w:tc>
          <w:tcPr>
            <w:tcW w:type="dxa" w:w="1440"/>
          </w:tcPr>
          <w:p>
            <w:r/>
          </w:p>
        </w:tc>
        <w:tc>
          <w:tcPr>
            <w:tcW w:type="dxa" w:w="1440"/>
          </w:tcPr>
          <w:p>
            <w:r/>
          </w:p>
        </w:tc>
      </w:tr>
      <w:tr>
        <w:tc>
          <w:tcPr>
            <w:tcW w:type="dxa" w:w="1440"/>
          </w:tcPr>
          <w:p>
            <w:r>
              <w:t>C07.13.06</w:t>
            </w:r>
          </w:p>
        </w:tc>
        <w:tc>
          <w:tcPr>
            <w:tcW w:type="dxa" w:w="1440"/>
          </w:tcPr>
          <w:p>
            <w:r/>
          </w:p>
        </w:tc>
        <w:tc>
          <w:tcPr>
            <w:tcW w:type="dxa" w:w="1440"/>
          </w:tcPr>
          <w:p>
            <w:r/>
          </w:p>
        </w:tc>
        <w:tc>
          <w:tcPr>
            <w:tcW w:type="dxa" w:w="1440"/>
          </w:tcPr>
          <w:p>
            <w:r>
              <w:t>Incident</w:t>
            </w:r>
          </w:p>
        </w:tc>
        <w:tc>
          <w:tcPr>
            <w:tcW w:type="dxa" w:w="1440"/>
          </w:tcPr>
          <w:p>
            <w:r/>
          </w:p>
        </w:tc>
        <w:tc>
          <w:tcPr>
            <w:tcW w:type="dxa" w:w="1440"/>
          </w:tcPr>
          <w:p>
            <w:r/>
          </w:p>
        </w:tc>
      </w:tr>
      <w:tr>
        <w:tc>
          <w:tcPr>
            <w:tcW w:type="dxa" w:w="1440"/>
          </w:tcPr>
          <w:p>
            <w:r>
              <w:t>C07.13.07</w:t>
            </w:r>
          </w:p>
        </w:tc>
        <w:tc>
          <w:tcPr>
            <w:tcW w:type="dxa" w:w="1440"/>
          </w:tcPr>
          <w:p>
            <w:r/>
          </w:p>
        </w:tc>
        <w:tc>
          <w:tcPr>
            <w:tcW w:type="dxa" w:w="1440"/>
          </w:tcPr>
          <w:p>
            <w:r/>
          </w:p>
        </w:tc>
        <w:tc>
          <w:tcPr>
            <w:tcW w:type="dxa" w:w="1440"/>
          </w:tcPr>
          <w:p>
            <w:r>
              <w:t>Autre trouble à l’ordre public</w:t>
            </w:r>
          </w:p>
        </w:tc>
        <w:tc>
          <w:tcPr>
            <w:tcW w:type="dxa" w:w="1440"/>
          </w:tcPr>
          <w:p>
            <w:r/>
          </w:p>
        </w:tc>
        <w:tc>
          <w:tcPr>
            <w:tcW w:type="dxa" w:w="1440"/>
          </w:tcPr>
          <w:p>
            <w:r>
              <w:t>dont personne excitée</w:t>
            </w:r>
          </w:p>
        </w:tc>
      </w:tr>
      <w:tr>
        <w:tc>
          <w:tcPr>
            <w:tcW w:type="dxa" w:w="1440"/>
          </w:tcPr>
          <w:p>
            <w:r>
              <w:t>C08.00.00</w:t>
            </w:r>
          </w:p>
        </w:tc>
        <w:tc>
          <w:tcPr>
            <w:tcW w:type="dxa" w:w="1440"/>
          </w:tcPr>
          <w:p>
            <w:r>
              <w:t>Aléas naturel / environnemental / météorologique</w:t>
            </w:r>
          </w:p>
        </w:tc>
        <w:tc>
          <w:tcPr>
            <w:tcW w:type="dxa" w:w="1440"/>
          </w:tcPr>
          <w:p>
            <w:r/>
          </w:p>
        </w:tc>
        <w:tc>
          <w:tcPr>
            <w:tcW w:type="dxa" w:w="1440"/>
          </w:tcPr>
          <w:p>
            <w:r/>
          </w:p>
        </w:tc>
        <w:tc>
          <w:tcPr>
            <w:tcW w:type="dxa" w:w="1440"/>
          </w:tcPr>
          <w:p>
            <w:r/>
          </w:p>
        </w:tc>
        <w:tc>
          <w:tcPr>
            <w:tcW w:type="dxa" w:w="1440"/>
          </w:tcPr>
          <w:p>
            <w:r/>
          </w:p>
        </w:tc>
      </w:tr>
      <w:tr>
        <w:tc>
          <w:tcPr>
            <w:tcW w:type="dxa" w:w="1440"/>
          </w:tcPr>
          <w:p>
            <w:r>
              <w:t>C08.01.00</w:t>
            </w:r>
          </w:p>
        </w:tc>
        <w:tc>
          <w:tcPr>
            <w:tcW w:type="dxa" w:w="1440"/>
          </w:tcPr>
          <w:p>
            <w:r/>
          </w:p>
        </w:tc>
        <w:tc>
          <w:tcPr>
            <w:tcW w:type="dxa" w:w="1440"/>
          </w:tcPr>
          <w:p>
            <w:r>
              <w:t>Inondation</w:t>
            </w:r>
          </w:p>
        </w:tc>
        <w:tc>
          <w:tcPr>
            <w:tcW w:type="dxa" w:w="1440"/>
          </w:tcPr>
          <w:p>
            <w:r/>
          </w:p>
        </w:tc>
        <w:tc>
          <w:tcPr>
            <w:tcW w:type="dxa" w:w="1440"/>
          </w:tcPr>
          <w:p>
            <w:r/>
          </w:p>
        </w:tc>
        <w:tc>
          <w:tcPr>
            <w:tcW w:type="dxa" w:w="1440"/>
          </w:tcPr>
          <w:p>
            <w:r/>
          </w:p>
        </w:tc>
      </w:tr>
      <w:tr>
        <w:tc>
          <w:tcPr>
            <w:tcW w:type="dxa" w:w="1440"/>
          </w:tcPr>
          <w:p>
            <w:r>
              <w:t>C08.02.00</w:t>
            </w:r>
          </w:p>
        </w:tc>
        <w:tc>
          <w:tcPr>
            <w:tcW w:type="dxa" w:w="1440"/>
          </w:tcPr>
          <w:p>
            <w:r/>
          </w:p>
        </w:tc>
        <w:tc>
          <w:tcPr>
            <w:tcW w:type="dxa" w:w="1440"/>
          </w:tcPr>
          <w:p>
            <w:r>
              <w:t>Avalanche</w:t>
            </w:r>
          </w:p>
        </w:tc>
        <w:tc>
          <w:tcPr>
            <w:tcW w:type="dxa" w:w="1440"/>
          </w:tcPr>
          <w:p>
            <w:r/>
          </w:p>
        </w:tc>
        <w:tc>
          <w:tcPr>
            <w:tcW w:type="dxa" w:w="1440"/>
          </w:tcPr>
          <w:p>
            <w:r/>
          </w:p>
        </w:tc>
        <w:tc>
          <w:tcPr>
            <w:tcW w:type="dxa" w:w="1440"/>
          </w:tcPr>
          <w:p>
            <w:r/>
          </w:p>
        </w:tc>
      </w:tr>
      <w:tr>
        <w:tc>
          <w:tcPr>
            <w:tcW w:type="dxa" w:w="1440"/>
          </w:tcPr>
          <w:p>
            <w:r>
              <w:t>C08.03.00</w:t>
            </w:r>
          </w:p>
        </w:tc>
        <w:tc>
          <w:tcPr>
            <w:tcW w:type="dxa" w:w="1440"/>
          </w:tcPr>
          <w:p>
            <w:r/>
          </w:p>
        </w:tc>
        <w:tc>
          <w:tcPr>
            <w:tcW w:type="dxa" w:w="1440"/>
          </w:tcPr>
          <w:p>
            <w:r>
              <w:t>Tremblement de terre</w:t>
            </w:r>
          </w:p>
        </w:tc>
        <w:tc>
          <w:tcPr>
            <w:tcW w:type="dxa" w:w="1440"/>
          </w:tcPr>
          <w:p>
            <w:r/>
          </w:p>
        </w:tc>
        <w:tc>
          <w:tcPr>
            <w:tcW w:type="dxa" w:w="1440"/>
          </w:tcPr>
          <w:p>
            <w:r/>
          </w:p>
        </w:tc>
        <w:tc>
          <w:tcPr>
            <w:tcW w:type="dxa" w:w="1440"/>
          </w:tcPr>
          <w:p>
            <w:r/>
          </w:p>
        </w:tc>
      </w:tr>
      <w:tr>
        <w:tc>
          <w:tcPr>
            <w:tcW w:type="dxa" w:w="1440"/>
          </w:tcPr>
          <w:p>
            <w:r>
              <w:t>C08.04.00</w:t>
            </w:r>
          </w:p>
        </w:tc>
        <w:tc>
          <w:tcPr>
            <w:tcW w:type="dxa" w:w="1440"/>
          </w:tcPr>
          <w:p>
            <w:r/>
          </w:p>
        </w:tc>
        <w:tc>
          <w:tcPr>
            <w:tcW w:type="dxa" w:w="1440"/>
          </w:tcPr>
          <w:p>
            <w:r>
              <w:t>Foudre</w:t>
            </w:r>
          </w:p>
        </w:tc>
        <w:tc>
          <w:tcPr>
            <w:tcW w:type="dxa" w:w="1440"/>
          </w:tcPr>
          <w:p>
            <w:r/>
          </w:p>
        </w:tc>
        <w:tc>
          <w:tcPr>
            <w:tcW w:type="dxa" w:w="1440"/>
          </w:tcPr>
          <w:p>
            <w:r/>
          </w:p>
        </w:tc>
        <w:tc>
          <w:tcPr>
            <w:tcW w:type="dxa" w:w="1440"/>
          </w:tcPr>
          <w:p>
            <w:r/>
          </w:p>
        </w:tc>
      </w:tr>
      <w:tr>
        <w:tc>
          <w:tcPr>
            <w:tcW w:type="dxa" w:w="1440"/>
          </w:tcPr>
          <w:p>
            <w:r>
              <w:t>C08.05.00</w:t>
            </w:r>
          </w:p>
        </w:tc>
        <w:tc>
          <w:tcPr>
            <w:tcW w:type="dxa" w:w="1440"/>
          </w:tcPr>
          <w:p>
            <w:r/>
          </w:p>
        </w:tc>
        <w:tc>
          <w:tcPr>
            <w:tcW w:type="dxa" w:w="1440"/>
          </w:tcPr>
          <w:p>
            <w:r>
              <w:t>Tempête</w:t>
            </w:r>
          </w:p>
        </w:tc>
        <w:tc>
          <w:tcPr>
            <w:tcW w:type="dxa" w:w="1440"/>
          </w:tcPr>
          <w:p>
            <w:r/>
          </w:p>
        </w:tc>
        <w:tc>
          <w:tcPr>
            <w:tcW w:type="dxa" w:w="1440"/>
          </w:tcPr>
          <w:p>
            <w:r/>
          </w:p>
        </w:tc>
        <w:tc>
          <w:tcPr>
            <w:tcW w:type="dxa" w:w="1440"/>
          </w:tcPr>
          <w:p>
            <w:r/>
          </w:p>
        </w:tc>
      </w:tr>
      <w:tr>
        <w:tc>
          <w:tcPr>
            <w:tcW w:type="dxa" w:w="1440"/>
          </w:tcPr>
          <w:p>
            <w:r>
              <w:t>C08.06.00</w:t>
            </w:r>
          </w:p>
        </w:tc>
        <w:tc>
          <w:tcPr>
            <w:tcW w:type="dxa" w:w="1440"/>
          </w:tcPr>
          <w:p>
            <w:r/>
          </w:p>
        </w:tc>
        <w:tc>
          <w:tcPr>
            <w:tcW w:type="dxa" w:w="1440"/>
          </w:tcPr>
          <w:p>
            <w:r>
              <w:t>Éboulement / effondrement</w:t>
            </w:r>
          </w:p>
        </w:tc>
        <w:tc>
          <w:tcPr>
            <w:tcW w:type="dxa" w:w="1440"/>
          </w:tcPr>
          <w:p>
            <w:r/>
          </w:p>
        </w:tc>
        <w:tc>
          <w:tcPr>
            <w:tcW w:type="dxa" w:w="1440"/>
          </w:tcPr>
          <w:p>
            <w:r/>
          </w:p>
        </w:tc>
        <w:tc>
          <w:tcPr>
            <w:tcW w:type="dxa" w:w="1440"/>
          </w:tcPr>
          <w:p>
            <w:r/>
          </w:p>
        </w:tc>
      </w:tr>
      <w:tr>
        <w:tc>
          <w:tcPr>
            <w:tcW w:type="dxa" w:w="1440"/>
          </w:tcPr>
          <w:p>
            <w:r>
              <w:t>C08.07.00</w:t>
            </w:r>
          </w:p>
        </w:tc>
        <w:tc>
          <w:tcPr>
            <w:tcW w:type="dxa" w:w="1440"/>
          </w:tcPr>
          <w:p>
            <w:r/>
          </w:p>
        </w:tc>
        <w:tc>
          <w:tcPr>
            <w:tcW w:type="dxa" w:w="1440"/>
          </w:tcPr>
          <w:p>
            <w:r>
              <w:t>Affaissement de la chaussée</w:t>
            </w:r>
          </w:p>
        </w:tc>
        <w:tc>
          <w:tcPr>
            <w:tcW w:type="dxa" w:w="1440"/>
          </w:tcPr>
          <w:p>
            <w:r/>
          </w:p>
        </w:tc>
        <w:tc>
          <w:tcPr>
            <w:tcW w:type="dxa" w:w="1440"/>
          </w:tcPr>
          <w:p>
            <w:r/>
          </w:p>
        </w:tc>
        <w:tc>
          <w:tcPr>
            <w:tcW w:type="dxa" w:w="1440"/>
          </w:tcPr>
          <w:p>
            <w:r>
              <w:t>A préciser ?</w:t>
            </w:r>
          </w:p>
        </w:tc>
      </w:tr>
      <w:tr>
        <w:tc>
          <w:tcPr>
            <w:tcW w:type="dxa" w:w="1440"/>
          </w:tcPr>
          <w:p>
            <w:r>
              <w:t>C08.08.00</w:t>
            </w:r>
          </w:p>
        </w:tc>
        <w:tc>
          <w:tcPr>
            <w:tcW w:type="dxa" w:w="1440"/>
          </w:tcPr>
          <w:p>
            <w:r/>
          </w:p>
        </w:tc>
        <w:tc>
          <w:tcPr>
            <w:tcW w:type="dxa" w:w="1440"/>
          </w:tcPr>
          <w:p>
            <w:r>
              <w:t>Pollution</w:t>
            </w:r>
          </w:p>
        </w:tc>
        <w:tc>
          <w:tcPr>
            <w:tcW w:type="dxa" w:w="1440"/>
          </w:tcPr>
          <w:p>
            <w:r/>
          </w:p>
        </w:tc>
        <w:tc>
          <w:tcPr>
            <w:tcW w:type="dxa" w:w="1440"/>
          </w:tcPr>
          <w:p>
            <w:r/>
          </w:p>
        </w:tc>
        <w:tc>
          <w:tcPr>
            <w:tcW w:type="dxa" w:w="1440"/>
          </w:tcPr>
          <w:p>
            <w:r/>
          </w:p>
        </w:tc>
      </w:tr>
      <w:tr>
        <w:tc>
          <w:tcPr>
            <w:tcW w:type="dxa" w:w="1440"/>
          </w:tcPr>
          <w:p>
            <w:r>
              <w:t>C08.08.01</w:t>
            </w:r>
          </w:p>
        </w:tc>
        <w:tc>
          <w:tcPr>
            <w:tcW w:type="dxa" w:w="1440"/>
          </w:tcPr>
          <w:p>
            <w:r/>
          </w:p>
        </w:tc>
        <w:tc>
          <w:tcPr>
            <w:tcW w:type="dxa" w:w="1440"/>
          </w:tcPr>
          <w:p>
            <w:r/>
          </w:p>
        </w:tc>
        <w:tc>
          <w:tcPr>
            <w:tcW w:type="dxa" w:w="1440"/>
          </w:tcPr>
          <w:p>
            <w:r>
              <w:t>Pollution terrestre</w:t>
            </w:r>
          </w:p>
        </w:tc>
        <w:tc>
          <w:tcPr>
            <w:tcW w:type="dxa" w:w="1440"/>
          </w:tcPr>
          <w:p>
            <w:r/>
          </w:p>
        </w:tc>
        <w:tc>
          <w:tcPr>
            <w:tcW w:type="dxa" w:w="1440"/>
          </w:tcPr>
          <w:p>
            <w:r/>
          </w:p>
        </w:tc>
      </w:tr>
      <w:tr>
        <w:tc>
          <w:tcPr>
            <w:tcW w:type="dxa" w:w="1440"/>
          </w:tcPr>
          <w:p>
            <w:r>
              <w:t>C08.08.02</w:t>
            </w:r>
          </w:p>
        </w:tc>
        <w:tc>
          <w:tcPr>
            <w:tcW w:type="dxa" w:w="1440"/>
          </w:tcPr>
          <w:p>
            <w:r/>
          </w:p>
        </w:tc>
        <w:tc>
          <w:tcPr>
            <w:tcW w:type="dxa" w:w="1440"/>
          </w:tcPr>
          <w:p>
            <w:r/>
          </w:p>
        </w:tc>
        <w:tc>
          <w:tcPr>
            <w:tcW w:type="dxa" w:w="1440"/>
          </w:tcPr>
          <w:p>
            <w:r>
              <w:t>Pollution aquatique</w:t>
            </w:r>
          </w:p>
        </w:tc>
        <w:tc>
          <w:tcPr>
            <w:tcW w:type="dxa" w:w="1440"/>
          </w:tcPr>
          <w:p>
            <w:r/>
          </w:p>
        </w:tc>
        <w:tc>
          <w:tcPr>
            <w:tcW w:type="dxa" w:w="1440"/>
          </w:tcPr>
          <w:p>
            <w:r/>
          </w:p>
        </w:tc>
      </w:tr>
      <w:tr>
        <w:tc>
          <w:tcPr>
            <w:tcW w:type="dxa" w:w="1440"/>
          </w:tcPr>
          <w:p>
            <w:r>
              <w:t>C08.09.00</w:t>
            </w:r>
          </w:p>
        </w:tc>
        <w:tc>
          <w:tcPr>
            <w:tcW w:type="dxa" w:w="1440"/>
          </w:tcPr>
          <w:p>
            <w:r/>
          </w:p>
        </w:tc>
        <w:tc>
          <w:tcPr>
            <w:tcW w:type="dxa" w:w="1440"/>
          </w:tcPr>
          <w:p>
            <w:r>
              <w:t>Intempérie importante</w:t>
            </w:r>
          </w:p>
        </w:tc>
        <w:tc>
          <w:tcPr>
            <w:tcW w:type="dxa" w:w="1440"/>
          </w:tcPr>
          <w:p>
            <w:r/>
          </w:p>
        </w:tc>
        <w:tc>
          <w:tcPr>
            <w:tcW w:type="dxa" w:w="1440"/>
          </w:tcPr>
          <w:p>
            <w:r/>
          </w:p>
        </w:tc>
        <w:tc>
          <w:tcPr>
            <w:tcW w:type="dxa" w:w="1440"/>
          </w:tcPr>
          <w:p>
            <w:r/>
          </w:p>
        </w:tc>
      </w:tr>
      <w:tr>
        <w:tc>
          <w:tcPr>
            <w:tcW w:type="dxa" w:w="1440"/>
          </w:tcPr>
          <w:p>
            <w:r>
              <w:t>C08.10.00</w:t>
            </w:r>
          </w:p>
        </w:tc>
        <w:tc>
          <w:tcPr>
            <w:tcW w:type="dxa" w:w="1440"/>
          </w:tcPr>
          <w:p>
            <w:r/>
          </w:p>
        </w:tc>
        <w:tc>
          <w:tcPr>
            <w:tcW w:type="dxa" w:w="1440"/>
          </w:tcPr>
          <w:p>
            <w:r>
              <w:t>Autre aléas naturel / environnemental / météorologique</w:t>
            </w:r>
          </w:p>
        </w:tc>
        <w:tc>
          <w:tcPr>
            <w:tcW w:type="dxa" w:w="1440"/>
          </w:tcPr>
          <w:p>
            <w:r/>
          </w:p>
        </w:tc>
        <w:tc>
          <w:tcPr>
            <w:tcW w:type="dxa" w:w="1440"/>
          </w:tcPr>
          <w:p>
            <w:r/>
          </w:p>
        </w:tc>
        <w:tc>
          <w:tcPr>
            <w:tcW w:type="dxa" w:w="1440"/>
          </w:tcPr>
          <w:p>
            <w:r/>
          </w:p>
        </w:tc>
      </w:tr>
      <w:tr>
        <w:tc>
          <w:tcPr>
            <w:tcW w:type="dxa" w:w="1440"/>
          </w:tcPr>
          <w:p>
            <w:r>
              <w:t>C08.10.01</w:t>
            </w:r>
          </w:p>
        </w:tc>
        <w:tc>
          <w:tcPr>
            <w:tcW w:type="dxa" w:w="1440"/>
          </w:tcPr>
          <w:p>
            <w:r/>
          </w:p>
        </w:tc>
        <w:tc>
          <w:tcPr>
            <w:tcW w:type="dxa" w:w="1440"/>
          </w:tcPr>
          <w:p>
            <w:r/>
          </w:p>
        </w:tc>
        <w:tc>
          <w:tcPr>
            <w:tcW w:type="dxa" w:w="1440"/>
          </w:tcPr>
          <w:p>
            <w:r>
              <w:t>Catastrophe naturelle</w:t>
            </w:r>
          </w:p>
        </w:tc>
        <w:tc>
          <w:tcPr>
            <w:tcW w:type="dxa" w:w="1440"/>
          </w:tcPr>
          <w:p>
            <w:r/>
          </w:p>
        </w:tc>
        <w:tc>
          <w:tcPr>
            <w:tcW w:type="dxa" w:w="1440"/>
          </w:tcPr>
          <w:p>
            <w:r/>
          </w:p>
        </w:tc>
      </w:tr>
      <w:tr>
        <w:tc>
          <w:tcPr>
            <w:tcW w:type="dxa" w:w="1440"/>
          </w:tcPr>
          <w:p>
            <w:r>
              <w:t>C09.00.00</w:t>
            </w:r>
          </w:p>
        </w:tc>
        <w:tc>
          <w:tcPr>
            <w:tcW w:type="dxa" w:w="1440"/>
          </w:tcPr>
          <w:p>
            <w:r>
              <w:t>Aléas technologique ou technique</w:t>
            </w:r>
          </w:p>
        </w:tc>
        <w:tc>
          <w:tcPr>
            <w:tcW w:type="dxa" w:w="1440"/>
          </w:tcPr>
          <w:p>
            <w:r/>
          </w:p>
        </w:tc>
        <w:tc>
          <w:tcPr>
            <w:tcW w:type="dxa" w:w="1440"/>
          </w:tcPr>
          <w:p>
            <w:r/>
          </w:p>
        </w:tc>
        <w:tc>
          <w:tcPr>
            <w:tcW w:type="dxa" w:w="1440"/>
          </w:tcPr>
          <w:p>
            <w:r/>
          </w:p>
        </w:tc>
        <w:tc>
          <w:tcPr>
            <w:tcW w:type="dxa" w:w="1440"/>
          </w:tcPr>
          <w:p>
            <w:r/>
          </w:p>
        </w:tc>
      </w:tr>
      <w:tr>
        <w:tc>
          <w:tcPr>
            <w:tcW w:type="dxa" w:w="1440"/>
          </w:tcPr>
          <w:p>
            <w:r>
              <w:t>C09.01.00</w:t>
            </w:r>
          </w:p>
        </w:tc>
        <w:tc>
          <w:tcPr>
            <w:tcW w:type="dxa" w:w="1440"/>
          </w:tcPr>
          <w:p>
            <w:r/>
          </w:p>
        </w:tc>
        <w:tc>
          <w:tcPr>
            <w:tcW w:type="dxa" w:w="1440"/>
          </w:tcPr>
          <w:p>
            <w:r>
              <w:t>Électricité</w:t>
            </w:r>
          </w:p>
        </w:tc>
        <w:tc>
          <w:tcPr>
            <w:tcW w:type="dxa" w:w="1440"/>
          </w:tcPr>
          <w:p>
            <w:r/>
          </w:p>
        </w:tc>
        <w:tc>
          <w:tcPr>
            <w:tcW w:type="dxa" w:w="1440"/>
          </w:tcPr>
          <w:p>
            <w:r/>
          </w:p>
        </w:tc>
        <w:tc>
          <w:tcPr>
            <w:tcW w:type="dxa" w:w="1440"/>
          </w:tcPr>
          <w:p>
            <w:r/>
          </w:p>
        </w:tc>
      </w:tr>
      <w:tr>
        <w:tc>
          <w:tcPr>
            <w:tcW w:type="dxa" w:w="1440"/>
          </w:tcPr>
          <w:p>
            <w:r>
              <w:t>C09.01.01</w:t>
            </w:r>
          </w:p>
        </w:tc>
        <w:tc>
          <w:tcPr>
            <w:tcW w:type="dxa" w:w="1440"/>
          </w:tcPr>
          <w:p>
            <w:r/>
          </w:p>
        </w:tc>
        <w:tc>
          <w:tcPr>
            <w:tcW w:type="dxa" w:w="1440"/>
          </w:tcPr>
          <w:p>
            <w:r/>
          </w:p>
        </w:tc>
        <w:tc>
          <w:tcPr>
            <w:tcW w:type="dxa" w:w="1440"/>
          </w:tcPr>
          <w:p>
            <w:r>
              <w:t>Court-circuit</w:t>
            </w:r>
          </w:p>
        </w:tc>
        <w:tc>
          <w:tcPr>
            <w:tcW w:type="dxa" w:w="1440"/>
          </w:tcPr>
          <w:p>
            <w:r/>
          </w:p>
        </w:tc>
        <w:tc>
          <w:tcPr>
            <w:tcW w:type="dxa" w:w="1440"/>
          </w:tcPr>
          <w:p>
            <w:r/>
          </w:p>
        </w:tc>
      </w:tr>
      <w:tr>
        <w:tc>
          <w:tcPr>
            <w:tcW w:type="dxa" w:w="1440"/>
          </w:tcPr>
          <w:p>
            <w:r>
              <w:t>C09.01.02</w:t>
            </w:r>
          </w:p>
        </w:tc>
        <w:tc>
          <w:tcPr>
            <w:tcW w:type="dxa" w:w="1440"/>
          </w:tcPr>
          <w:p>
            <w:r/>
          </w:p>
        </w:tc>
        <w:tc>
          <w:tcPr>
            <w:tcW w:type="dxa" w:w="1440"/>
          </w:tcPr>
          <w:p>
            <w:r/>
          </w:p>
        </w:tc>
        <w:tc>
          <w:tcPr>
            <w:tcW w:type="dxa" w:w="1440"/>
          </w:tcPr>
          <w:p>
            <w:r>
              <w:t>Panne électrique</w:t>
            </w:r>
          </w:p>
        </w:tc>
        <w:tc>
          <w:tcPr>
            <w:tcW w:type="dxa" w:w="1440"/>
          </w:tcPr>
          <w:p>
            <w:r/>
          </w:p>
        </w:tc>
        <w:tc>
          <w:tcPr>
            <w:tcW w:type="dxa" w:w="1440"/>
          </w:tcPr>
          <w:p>
            <w:r/>
          </w:p>
        </w:tc>
      </w:tr>
      <w:tr>
        <w:tc>
          <w:tcPr>
            <w:tcW w:type="dxa" w:w="1440"/>
          </w:tcPr>
          <w:p>
            <w:r>
              <w:t>C09.01.03</w:t>
            </w:r>
          </w:p>
        </w:tc>
        <w:tc>
          <w:tcPr>
            <w:tcW w:type="dxa" w:w="1440"/>
          </w:tcPr>
          <w:p>
            <w:r/>
          </w:p>
        </w:tc>
        <w:tc>
          <w:tcPr>
            <w:tcW w:type="dxa" w:w="1440"/>
          </w:tcPr>
          <w:p>
            <w:r/>
          </w:p>
        </w:tc>
        <w:tc>
          <w:tcPr>
            <w:tcW w:type="dxa" w:w="1440"/>
          </w:tcPr>
          <w:p>
            <w:r>
              <w:t>Fil électrique tombé</w:t>
            </w:r>
          </w:p>
        </w:tc>
        <w:tc>
          <w:tcPr>
            <w:tcW w:type="dxa" w:w="1440"/>
          </w:tcPr>
          <w:p>
            <w:r/>
          </w:p>
        </w:tc>
        <w:tc>
          <w:tcPr>
            <w:tcW w:type="dxa" w:w="1440"/>
          </w:tcPr>
          <w:p>
            <w:r/>
          </w:p>
        </w:tc>
      </w:tr>
      <w:tr>
        <w:tc>
          <w:tcPr>
            <w:tcW w:type="dxa" w:w="1440"/>
          </w:tcPr>
          <w:p>
            <w:r>
              <w:t>C09.01.04</w:t>
            </w:r>
          </w:p>
        </w:tc>
        <w:tc>
          <w:tcPr>
            <w:tcW w:type="dxa" w:w="1440"/>
          </w:tcPr>
          <w:p>
            <w:r/>
          </w:p>
        </w:tc>
        <w:tc>
          <w:tcPr>
            <w:tcW w:type="dxa" w:w="1440"/>
          </w:tcPr>
          <w:p>
            <w:r/>
          </w:p>
        </w:tc>
        <w:tc>
          <w:tcPr>
            <w:tcW w:type="dxa" w:w="1440"/>
          </w:tcPr>
          <w:p>
            <w:r>
              <w:t>Rupture / Arrachement de câble (ou support)</w:t>
            </w:r>
          </w:p>
        </w:tc>
        <w:tc>
          <w:tcPr>
            <w:tcW w:type="dxa" w:w="1440"/>
          </w:tcPr>
          <w:p>
            <w:r/>
          </w:p>
        </w:tc>
        <w:tc>
          <w:tcPr>
            <w:tcW w:type="dxa" w:w="1440"/>
          </w:tcPr>
          <w:p>
            <w:r/>
          </w:p>
        </w:tc>
      </w:tr>
      <w:tr>
        <w:tc>
          <w:tcPr>
            <w:tcW w:type="dxa" w:w="1440"/>
          </w:tcPr>
          <w:p>
            <w:r>
              <w:t>C09.02.00</w:t>
            </w:r>
          </w:p>
        </w:tc>
        <w:tc>
          <w:tcPr>
            <w:tcW w:type="dxa" w:w="1440"/>
          </w:tcPr>
          <w:p>
            <w:r/>
          </w:p>
        </w:tc>
        <w:tc>
          <w:tcPr>
            <w:tcW w:type="dxa" w:w="1440"/>
          </w:tcPr>
          <w:p>
            <w:r>
              <w:t>Fuite d’eau</w:t>
            </w:r>
          </w:p>
        </w:tc>
        <w:tc>
          <w:tcPr>
            <w:tcW w:type="dxa" w:w="1440"/>
          </w:tcPr>
          <w:p>
            <w:r/>
          </w:p>
        </w:tc>
        <w:tc>
          <w:tcPr>
            <w:tcW w:type="dxa" w:w="1440"/>
          </w:tcPr>
          <w:p>
            <w:r/>
          </w:p>
        </w:tc>
        <w:tc>
          <w:tcPr>
            <w:tcW w:type="dxa" w:w="1440"/>
          </w:tcPr>
          <w:p>
            <w:r/>
          </w:p>
        </w:tc>
      </w:tr>
      <w:tr>
        <w:tc>
          <w:tcPr>
            <w:tcW w:type="dxa" w:w="1440"/>
          </w:tcPr>
          <w:p>
            <w:r>
              <w:t>C09.03.00</w:t>
            </w:r>
          </w:p>
        </w:tc>
        <w:tc>
          <w:tcPr>
            <w:tcW w:type="dxa" w:w="1440"/>
          </w:tcPr>
          <w:p>
            <w:r/>
          </w:p>
        </w:tc>
        <w:tc>
          <w:tcPr>
            <w:tcW w:type="dxa" w:w="1440"/>
          </w:tcPr>
          <w:p>
            <w:r>
              <w:t>Fuite de gaz</w:t>
            </w:r>
          </w:p>
        </w:tc>
        <w:tc>
          <w:tcPr>
            <w:tcW w:type="dxa" w:w="1440"/>
          </w:tcPr>
          <w:p>
            <w:r/>
          </w:p>
        </w:tc>
        <w:tc>
          <w:tcPr>
            <w:tcW w:type="dxa" w:w="1440"/>
          </w:tcPr>
          <w:p>
            <w:r/>
          </w:p>
        </w:tc>
        <w:tc>
          <w:tcPr>
            <w:tcW w:type="dxa" w:w="1440"/>
          </w:tcPr>
          <w:p>
            <w:r/>
          </w:p>
        </w:tc>
      </w:tr>
      <w:tr>
        <w:tc>
          <w:tcPr>
            <w:tcW w:type="dxa" w:w="1440"/>
          </w:tcPr>
          <w:p>
            <w:r>
              <w:t>C09.03.01</w:t>
            </w:r>
          </w:p>
        </w:tc>
        <w:tc>
          <w:tcPr>
            <w:tcW w:type="dxa" w:w="1440"/>
          </w:tcPr>
          <w:p>
            <w:r/>
          </w:p>
        </w:tc>
        <w:tc>
          <w:tcPr>
            <w:tcW w:type="dxa" w:w="1440"/>
          </w:tcPr>
          <w:p>
            <w:r/>
          </w:p>
        </w:tc>
        <w:tc>
          <w:tcPr>
            <w:tcW w:type="dxa" w:w="1440"/>
          </w:tcPr>
          <w:p>
            <w:r>
              <w:t>Fuite de gaz importante</w:t>
            </w:r>
          </w:p>
        </w:tc>
        <w:tc>
          <w:tcPr>
            <w:tcW w:type="dxa" w:w="1440"/>
          </w:tcPr>
          <w:p>
            <w:r/>
          </w:p>
        </w:tc>
        <w:tc>
          <w:tcPr>
            <w:tcW w:type="dxa" w:w="1440"/>
          </w:tcPr>
          <w:p>
            <w:r/>
          </w:p>
        </w:tc>
      </w:tr>
      <w:tr>
        <w:tc>
          <w:tcPr>
            <w:tcW w:type="dxa" w:w="1440"/>
          </w:tcPr>
          <w:p>
            <w:r>
              <w:t>C09.04.00</w:t>
            </w:r>
          </w:p>
        </w:tc>
        <w:tc>
          <w:tcPr>
            <w:tcW w:type="dxa" w:w="1440"/>
          </w:tcPr>
          <w:p>
            <w:r/>
          </w:p>
        </w:tc>
        <w:tc>
          <w:tcPr>
            <w:tcW w:type="dxa" w:w="1440"/>
          </w:tcPr>
          <w:p>
            <w:r>
              <w:t>Fuite d’autres fluides</w:t>
            </w:r>
          </w:p>
        </w:tc>
        <w:tc>
          <w:tcPr>
            <w:tcW w:type="dxa" w:w="1440"/>
          </w:tcPr>
          <w:p>
            <w:r/>
          </w:p>
        </w:tc>
        <w:tc>
          <w:tcPr>
            <w:tcW w:type="dxa" w:w="1440"/>
          </w:tcPr>
          <w:p>
            <w:r/>
          </w:p>
        </w:tc>
        <w:tc>
          <w:tcPr>
            <w:tcW w:type="dxa" w:w="1440"/>
          </w:tcPr>
          <w:p>
            <w:r/>
          </w:p>
        </w:tc>
      </w:tr>
      <w:tr>
        <w:tc>
          <w:tcPr>
            <w:tcW w:type="dxa" w:w="1440"/>
          </w:tcPr>
          <w:p>
            <w:r>
              <w:t>C09.04.01</w:t>
            </w:r>
          </w:p>
        </w:tc>
        <w:tc>
          <w:tcPr>
            <w:tcW w:type="dxa" w:w="1440"/>
          </w:tcPr>
          <w:p>
            <w:r/>
          </w:p>
        </w:tc>
        <w:tc>
          <w:tcPr>
            <w:tcW w:type="dxa" w:w="1440"/>
          </w:tcPr>
          <w:p>
            <w:r/>
          </w:p>
        </w:tc>
        <w:tc>
          <w:tcPr>
            <w:tcW w:type="dxa" w:w="1440"/>
          </w:tcPr>
          <w:p>
            <w:r>
              <w:t>Fuite de fluides liquides</w:t>
            </w:r>
          </w:p>
        </w:tc>
        <w:tc>
          <w:tcPr>
            <w:tcW w:type="dxa" w:w="1440"/>
          </w:tcPr>
          <w:p>
            <w:r/>
          </w:p>
        </w:tc>
        <w:tc>
          <w:tcPr>
            <w:tcW w:type="dxa" w:w="1440"/>
          </w:tcPr>
          <w:p>
            <w:r/>
          </w:p>
        </w:tc>
      </w:tr>
      <w:tr>
        <w:tc>
          <w:tcPr>
            <w:tcW w:type="dxa" w:w="1440"/>
          </w:tcPr>
          <w:p>
            <w:r>
              <w:t>C09.04.02</w:t>
            </w:r>
          </w:p>
        </w:tc>
        <w:tc>
          <w:tcPr>
            <w:tcW w:type="dxa" w:w="1440"/>
          </w:tcPr>
          <w:p>
            <w:r/>
          </w:p>
        </w:tc>
        <w:tc>
          <w:tcPr>
            <w:tcW w:type="dxa" w:w="1440"/>
          </w:tcPr>
          <w:p>
            <w:r/>
          </w:p>
        </w:tc>
        <w:tc>
          <w:tcPr>
            <w:tcW w:type="dxa" w:w="1440"/>
          </w:tcPr>
          <w:p>
            <w:r>
              <w:t>Fuite de fluides gazeux</w:t>
            </w:r>
          </w:p>
        </w:tc>
        <w:tc>
          <w:tcPr>
            <w:tcW w:type="dxa" w:w="1440"/>
          </w:tcPr>
          <w:p>
            <w:r/>
          </w:p>
        </w:tc>
        <w:tc>
          <w:tcPr>
            <w:tcW w:type="dxa" w:w="1440"/>
          </w:tcPr>
          <w:p>
            <w:r/>
          </w:p>
        </w:tc>
      </w:tr>
      <w:tr>
        <w:tc>
          <w:tcPr>
            <w:tcW w:type="dxa" w:w="1440"/>
          </w:tcPr>
          <w:p>
            <w:r>
              <w:t>C09.05.00</w:t>
            </w:r>
          </w:p>
        </w:tc>
        <w:tc>
          <w:tcPr>
            <w:tcW w:type="dxa" w:w="1440"/>
          </w:tcPr>
          <w:p>
            <w:r/>
          </w:p>
        </w:tc>
        <w:tc>
          <w:tcPr>
            <w:tcW w:type="dxa" w:w="1440"/>
          </w:tcPr>
          <w:p>
            <w:r>
              <w:t>Immeuble en péril</w:t>
            </w:r>
          </w:p>
        </w:tc>
        <w:tc>
          <w:tcPr>
            <w:tcW w:type="dxa" w:w="1440"/>
          </w:tcPr>
          <w:p>
            <w:r/>
          </w:p>
        </w:tc>
        <w:tc>
          <w:tcPr>
            <w:tcW w:type="dxa" w:w="1440"/>
          </w:tcPr>
          <w:p>
            <w:r/>
          </w:p>
        </w:tc>
        <w:tc>
          <w:tcPr>
            <w:tcW w:type="dxa" w:w="1440"/>
          </w:tcPr>
          <w:p>
            <w:r/>
          </w:p>
        </w:tc>
      </w:tr>
      <w:tr>
        <w:tc>
          <w:tcPr>
            <w:tcW w:type="dxa" w:w="1440"/>
          </w:tcPr>
          <w:p>
            <w:r>
              <w:t>C09.06.00</w:t>
            </w:r>
          </w:p>
        </w:tc>
        <w:tc>
          <w:tcPr>
            <w:tcW w:type="dxa" w:w="1440"/>
          </w:tcPr>
          <w:p>
            <w:r/>
          </w:p>
        </w:tc>
        <w:tc>
          <w:tcPr>
            <w:tcW w:type="dxa" w:w="1440"/>
          </w:tcPr>
          <w:p>
            <w:r>
              <w:t>Panne d’ascenseur</w:t>
            </w:r>
          </w:p>
        </w:tc>
        <w:tc>
          <w:tcPr>
            <w:tcW w:type="dxa" w:w="1440"/>
          </w:tcPr>
          <w:p>
            <w:r/>
          </w:p>
        </w:tc>
        <w:tc>
          <w:tcPr>
            <w:tcW w:type="dxa" w:w="1440"/>
          </w:tcPr>
          <w:p>
            <w:r/>
          </w:p>
        </w:tc>
        <w:tc>
          <w:tcPr>
            <w:tcW w:type="dxa" w:w="1440"/>
          </w:tcPr>
          <w:p>
            <w:r/>
          </w:p>
        </w:tc>
      </w:tr>
      <w:tr>
        <w:tc>
          <w:tcPr>
            <w:tcW w:type="dxa" w:w="1440"/>
          </w:tcPr>
          <w:p>
            <w:r>
              <w:t>C09.07.00</w:t>
            </w:r>
          </w:p>
        </w:tc>
        <w:tc>
          <w:tcPr>
            <w:tcW w:type="dxa" w:w="1440"/>
          </w:tcPr>
          <w:p>
            <w:r/>
          </w:p>
        </w:tc>
        <w:tc>
          <w:tcPr>
            <w:tcW w:type="dxa" w:w="1440"/>
          </w:tcPr>
          <w:p>
            <w:r>
              <w:t>Chaudière surchauffée</w:t>
            </w:r>
          </w:p>
        </w:tc>
        <w:tc>
          <w:tcPr>
            <w:tcW w:type="dxa" w:w="1440"/>
          </w:tcPr>
          <w:p>
            <w:r/>
          </w:p>
        </w:tc>
        <w:tc>
          <w:tcPr>
            <w:tcW w:type="dxa" w:w="1440"/>
          </w:tcPr>
          <w:p>
            <w:r/>
          </w:p>
        </w:tc>
        <w:tc>
          <w:tcPr>
            <w:tcW w:type="dxa" w:w="1440"/>
          </w:tcPr>
          <w:p>
            <w:r/>
          </w:p>
        </w:tc>
      </w:tr>
      <w:tr>
        <w:tc>
          <w:tcPr>
            <w:tcW w:type="dxa" w:w="1440"/>
          </w:tcPr>
          <w:p>
            <w:r>
              <w:t>C09.08.00</w:t>
            </w:r>
          </w:p>
        </w:tc>
        <w:tc>
          <w:tcPr>
            <w:tcW w:type="dxa" w:w="1440"/>
          </w:tcPr>
          <w:p>
            <w:r/>
          </w:p>
        </w:tc>
        <w:tc>
          <w:tcPr>
            <w:tcW w:type="dxa" w:w="1440"/>
          </w:tcPr>
          <w:p>
            <w:r>
              <w:t>Autre aléas technologique</w:t>
            </w:r>
          </w:p>
        </w:tc>
        <w:tc>
          <w:tcPr>
            <w:tcW w:type="dxa" w:w="1440"/>
          </w:tcPr>
          <w:p>
            <w:r/>
          </w:p>
        </w:tc>
        <w:tc>
          <w:tcPr>
            <w:tcW w:type="dxa" w:w="1440"/>
          </w:tcPr>
          <w:p>
            <w:r/>
          </w:p>
        </w:tc>
        <w:tc>
          <w:tcPr>
            <w:tcW w:type="dxa" w:w="1440"/>
          </w:tcPr>
          <w:p>
            <w:r/>
          </w:p>
        </w:tc>
      </w:tr>
      <w:tr>
        <w:tc>
          <w:tcPr>
            <w:tcW w:type="dxa" w:w="1440"/>
          </w:tcPr>
          <w:p>
            <w:r>
              <w:t>C10.00.00</w:t>
            </w:r>
          </w:p>
        </w:tc>
        <w:tc>
          <w:tcPr>
            <w:tcW w:type="dxa" w:w="1440"/>
          </w:tcPr>
          <w:p>
            <w:r>
              <w:t>Disparitions et découvertes</w:t>
            </w:r>
          </w:p>
        </w:tc>
        <w:tc>
          <w:tcPr>
            <w:tcW w:type="dxa" w:w="1440"/>
          </w:tcPr>
          <w:p>
            <w:r/>
          </w:p>
        </w:tc>
        <w:tc>
          <w:tcPr>
            <w:tcW w:type="dxa" w:w="1440"/>
          </w:tcPr>
          <w:p>
            <w:r/>
          </w:p>
        </w:tc>
        <w:tc>
          <w:tcPr>
            <w:tcW w:type="dxa" w:w="1440"/>
          </w:tcPr>
          <w:p>
            <w:r/>
          </w:p>
        </w:tc>
        <w:tc>
          <w:tcPr>
            <w:tcW w:type="dxa" w:w="1440"/>
          </w:tcPr>
          <w:p>
            <w:r/>
          </w:p>
        </w:tc>
      </w:tr>
      <w:tr>
        <w:tc>
          <w:tcPr>
            <w:tcW w:type="dxa" w:w="1440"/>
          </w:tcPr>
          <w:p>
            <w:r>
              <w:t>C10.01.00</w:t>
            </w:r>
          </w:p>
        </w:tc>
        <w:tc>
          <w:tcPr>
            <w:tcW w:type="dxa" w:w="1440"/>
          </w:tcPr>
          <w:p>
            <w:r/>
          </w:p>
        </w:tc>
        <w:tc>
          <w:tcPr>
            <w:tcW w:type="dxa" w:w="1440"/>
          </w:tcPr>
          <w:p>
            <w:r>
              <w:t>Disparition ou découverte d’individu</w:t>
            </w:r>
          </w:p>
        </w:tc>
        <w:tc>
          <w:tcPr>
            <w:tcW w:type="dxa" w:w="1440"/>
          </w:tcPr>
          <w:p>
            <w:r/>
          </w:p>
        </w:tc>
        <w:tc>
          <w:tcPr>
            <w:tcW w:type="dxa" w:w="1440"/>
          </w:tcPr>
          <w:p>
            <w:r/>
          </w:p>
        </w:tc>
        <w:tc>
          <w:tcPr>
            <w:tcW w:type="dxa" w:w="1440"/>
          </w:tcPr>
          <w:p>
            <w:r/>
          </w:p>
        </w:tc>
      </w:tr>
      <w:tr>
        <w:tc>
          <w:tcPr>
            <w:tcW w:type="dxa" w:w="1440"/>
          </w:tcPr>
          <w:p>
            <w:r>
              <w:t>C10.01.01</w:t>
            </w:r>
          </w:p>
        </w:tc>
        <w:tc>
          <w:tcPr>
            <w:tcW w:type="dxa" w:w="1440"/>
          </w:tcPr>
          <w:p>
            <w:r/>
          </w:p>
        </w:tc>
        <w:tc>
          <w:tcPr>
            <w:tcW w:type="dxa" w:w="1440"/>
          </w:tcPr>
          <w:p>
            <w:r/>
          </w:p>
        </w:tc>
        <w:tc>
          <w:tcPr>
            <w:tcW w:type="dxa" w:w="1440"/>
          </w:tcPr>
          <w:p>
            <w:r>
              <w:t>Fuite de malfaiteur / évasion</w:t>
            </w:r>
          </w:p>
        </w:tc>
        <w:tc>
          <w:tcPr>
            <w:tcW w:type="dxa" w:w="1440"/>
          </w:tcPr>
          <w:p>
            <w:r>
              <w:t>Personnes recherchées pour raison judiciaire</w:t>
            </w:r>
          </w:p>
        </w:tc>
        <w:tc>
          <w:tcPr>
            <w:tcW w:type="dxa" w:w="1440"/>
          </w:tcPr>
          <w:p>
            <w:r/>
          </w:p>
        </w:tc>
      </w:tr>
      <w:tr>
        <w:tc>
          <w:tcPr>
            <w:tcW w:type="dxa" w:w="1440"/>
          </w:tcPr>
          <w:p>
            <w:r>
              <w:t>C10.01.02</w:t>
            </w:r>
          </w:p>
        </w:tc>
        <w:tc>
          <w:tcPr>
            <w:tcW w:type="dxa" w:w="1440"/>
          </w:tcPr>
          <w:p>
            <w:r/>
          </w:p>
        </w:tc>
        <w:tc>
          <w:tcPr>
            <w:tcW w:type="dxa" w:w="1440"/>
          </w:tcPr>
          <w:p>
            <w:r/>
          </w:p>
        </w:tc>
        <w:tc>
          <w:tcPr>
            <w:tcW w:type="dxa" w:w="1440"/>
          </w:tcPr>
          <w:p>
            <w:r>
              <w:t xml:space="preserve">Fuite de personnes avec troubles psychiatriques/neurologiques </w:t>
            </w:r>
          </w:p>
        </w:tc>
        <w:tc>
          <w:tcPr>
            <w:tcW w:type="dxa" w:w="1440"/>
          </w:tcPr>
          <w:p>
            <w:r/>
          </w:p>
        </w:tc>
        <w:tc>
          <w:tcPr>
            <w:tcW w:type="dxa" w:w="1440"/>
          </w:tcPr>
          <w:p>
            <w:r/>
          </w:p>
        </w:tc>
      </w:tr>
      <w:tr>
        <w:tc>
          <w:tcPr>
            <w:tcW w:type="dxa" w:w="1440"/>
          </w:tcPr>
          <w:p>
            <w:r>
              <w:t>C10.01.03</w:t>
            </w:r>
          </w:p>
        </w:tc>
        <w:tc>
          <w:tcPr>
            <w:tcW w:type="dxa" w:w="1440"/>
          </w:tcPr>
          <w:p>
            <w:r/>
          </w:p>
        </w:tc>
        <w:tc>
          <w:tcPr>
            <w:tcW w:type="dxa" w:w="1440"/>
          </w:tcPr>
          <w:p>
            <w:r/>
          </w:p>
        </w:tc>
        <w:tc>
          <w:tcPr>
            <w:tcW w:type="dxa" w:w="1440"/>
          </w:tcPr>
          <w:p>
            <w:r>
              <w:t>Disparition de personne vulnérable</w:t>
            </w:r>
          </w:p>
        </w:tc>
        <w:tc>
          <w:tcPr>
            <w:tcW w:type="dxa" w:w="1440"/>
          </w:tcPr>
          <w:p>
            <w:r>
              <w:t>Dont mineurs et personnes âgées et/ou handicapées</w:t>
            </w:r>
          </w:p>
        </w:tc>
        <w:tc>
          <w:tcPr>
            <w:tcW w:type="dxa" w:w="1440"/>
          </w:tcPr>
          <w:p>
            <w:r/>
          </w:p>
        </w:tc>
      </w:tr>
      <w:tr>
        <w:tc>
          <w:tcPr>
            <w:tcW w:type="dxa" w:w="1440"/>
          </w:tcPr>
          <w:p>
            <w:r>
              <w:t>C10.01.04</w:t>
            </w:r>
          </w:p>
        </w:tc>
        <w:tc>
          <w:tcPr>
            <w:tcW w:type="dxa" w:w="1440"/>
          </w:tcPr>
          <w:p>
            <w:r/>
          </w:p>
        </w:tc>
        <w:tc>
          <w:tcPr>
            <w:tcW w:type="dxa" w:w="1440"/>
          </w:tcPr>
          <w:p>
            <w:r/>
          </w:p>
        </w:tc>
        <w:tc>
          <w:tcPr>
            <w:tcW w:type="dxa" w:w="1440"/>
          </w:tcPr>
          <w:p>
            <w:r>
              <w:t>Absence de réponse aux appels</w:t>
            </w:r>
          </w:p>
        </w:tc>
        <w:tc>
          <w:tcPr>
            <w:tcW w:type="dxa" w:w="1440"/>
          </w:tcPr>
          <w:p>
            <w:r/>
          </w:p>
        </w:tc>
        <w:tc>
          <w:tcPr>
            <w:tcW w:type="dxa" w:w="1440"/>
          </w:tcPr>
          <w:p>
            <w:r/>
          </w:p>
        </w:tc>
      </w:tr>
      <w:tr>
        <w:tc>
          <w:tcPr>
            <w:tcW w:type="dxa" w:w="1440"/>
          </w:tcPr>
          <w:p>
            <w:r>
              <w:t>C10.01.05</w:t>
            </w:r>
          </w:p>
        </w:tc>
        <w:tc>
          <w:tcPr>
            <w:tcW w:type="dxa" w:w="1440"/>
          </w:tcPr>
          <w:p>
            <w:r/>
          </w:p>
        </w:tc>
        <w:tc>
          <w:tcPr>
            <w:tcW w:type="dxa" w:w="1440"/>
          </w:tcPr>
          <w:p>
            <w:r/>
          </w:p>
        </w:tc>
        <w:tc>
          <w:tcPr>
            <w:tcW w:type="dxa" w:w="1440"/>
          </w:tcPr>
          <w:p>
            <w:r>
              <w:t>Autre disparition inquiétante</w:t>
            </w:r>
          </w:p>
        </w:tc>
        <w:tc>
          <w:tcPr>
            <w:tcW w:type="dxa" w:w="1440"/>
          </w:tcPr>
          <w:p>
            <w:r>
              <w:t>Dont retard inquiétant</w:t>
            </w:r>
          </w:p>
        </w:tc>
        <w:tc>
          <w:tcPr>
            <w:tcW w:type="dxa" w:w="1440"/>
          </w:tcPr>
          <w:p>
            <w:r/>
          </w:p>
        </w:tc>
      </w:tr>
      <w:tr>
        <w:tc>
          <w:tcPr>
            <w:tcW w:type="dxa" w:w="1440"/>
          </w:tcPr>
          <w:p>
            <w:r>
              <w:t>C10.01.06</w:t>
            </w:r>
          </w:p>
        </w:tc>
        <w:tc>
          <w:tcPr>
            <w:tcW w:type="dxa" w:w="1440"/>
          </w:tcPr>
          <w:p>
            <w:r/>
          </w:p>
        </w:tc>
        <w:tc>
          <w:tcPr>
            <w:tcW w:type="dxa" w:w="1440"/>
          </w:tcPr>
          <w:p>
            <w:r/>
          </w:p>
        </w:tc>
        <w:tc>
          <w:tcPr>
            <w:tcW w:type="dxa" w:w="1440"/>
          </w:tcPr>
          <w:p>
            <w:r>
              <w:t>Fugue</w:t>
            </w:r>
          </w:p>
        </w:tc>
        <w:tc>
          <w:tcPr>
            <w:tcW w:type="dxa" w:w="1440"/>
          </w:tcPr>
          <w:p>
            <w:r/>
          </w:p>
        </w:tc>
        <w:tc>
          <w:tcPr>
            <w:tcW w:type="dxa" w:w="1440"/>
          </w:tcPr>
          <w:p>
            <w:r/>
          </w:p>
        </w:tc>
      </w:tr>
      <w:tr>
        <w:tc>
          <w:tcPr>
            <w:tcW w:type="dxa" w:w="1440"/>
          </w:tcPr>
          <w:p>
            <w:r>
              <w:t>C10.01.07</w:t>
            </w:r>
          </w:p>
        </w:tc>
        <w:tc>
          <w:tcPr>
            <w:tcW w:type="dxa" w:w="1440"/>
          </w:tcPr>
          <w:p>
            <w:r/>
          </w:p>
        </w:tc>
        <w:tc>
          <w:tcPr>
            <w:tcW w:type="dxa" w:w="1440"/>
          </w:tcPr>
          <w:p>
            <w:r/>
          </w:p>
        </w:tc>
        <w:tc>
          <w:tcPr>
            <w:tcW w:type="dxa" w:w="1440"/>
          </w:tcPr>
          <w:p>
            <w:r>
              <w:t>Recherche secours investigation</w:t>
            </w:r>
          </w:p>
        </w:tc>
        <w:tc>
          <w:tcPr>
            <w:tcW w:type="dxa" w:w="1440"/>
          </w:tcPr>
          <w:p>
            <w:r/>
          </w:p>
        </w:tc>
        <w:tc>
          <w:tcPr>
            <w:tcW w:type="dxa" w:w="1440"/>
          </w:tcPr>
          <w:p>
            <w:r/>
          </w:p>
        </w:tc>
      </w:tr>
      <w:tr>
        <w:tc>
          <w:tcPr>
            <w:tcW w:type="dxa" w:w="1440"/>
          </w:tcPr>
          <w:p>
            <w:r>
              <w:t>C10.01.08</w:t>
            </w:r>
          </w:p>
        </w:tc>
        <w:tc>
          <w:tcPr>
            <w:tcW w:type="dxa" w:w="1440"/>
          </w:tcPr>
          <w:p>
            <w:r/>
          </w:p>
        </w:tc>
        <w:tc>
          <w:tcPr>
            <w:tcW w:type="dxa" w:w="1440"/>
          </w:tcPr>
          <w:p>
            <w:r/>
          </w:p>
        </w:tc>
        <w:tc>
          <w:tcPr>
            <w:tcW w:type="dxa" w:w="1440"/>
          </w:tcPr>
          <w:p>
            <w:r>
              <w:t>Découverte de personne égarée</w:t>
            </w:r>
          </w:p>
        </w:tc>
        <w:tc>
          <w:tcPr>
            <w:tcW w:type="dxa" w:w="1440"/>
          </w:tcPr>
          <w:p>
            <w:r>
              <w:t>Dont mineurs, majeurs et personnes sur autoroute</w:t>
            </w:r>
          </w:p>
        </w:tc>
        <w:tc>
          <w:tcPr>
            <w:tcW w:type="dxa" w:w="1440"/>
          </w:tcPr>
          <w:p>
            <w:r/>
          </w:p>
        </w:tc>
      </w:tr>
      <w:tr>
        <w:tc>
          <w:tcPr>
            <w:tcW w:type="dxa" w:w="1440"/>
          </w:tcPr>
          <w:p>
            <w:r>
              <w:t>C10.02.00</w:t>
            </w:r>
          </w:p>
        </w:tc>
        <w:tc>
          <w:tcPr>
            <w:tcW w:type="dxa" w:w="1440"/>
          </w:tcPr>
          <w:p>
            <w:r/>
          </w:p>
        </w:tc>
        <w:tc>
          <w:tcPr>
            <w:tcW w:type="dxa" w:w="1440"/>
          </w:tcPr>
          <w:p>
            <w:r>
              <w:t>Découverte de cadavre</w:t>
            </w:r>
          </w:p>
        </w:tc>
        <w:tc>
          <w:tcPr>
            <w:tcW w:type="dxa" w:w="1440"/>
          </w:tcPr>
          <w:p>
            <w:r/>
          </w:p>
        </w:tc>
        <w:tc>
          <w:tcPr>
            <w:tcW w:type="dxa" w:w="1440"/>
          </w:tcPr>
          <w:p>
            <w:r/>
          </w:p>
        </w:tc>
        <w:tc>
          <w:tcPr>
            <w:tcW w:type="dxa" w:w="1440"/>
          </w:tcPr>
          <w:p>
            <w:r/>
          </w:p>
        </w:tc>
      </w:tr>
      <w:tr>
        <w:tc>
          <w:tcPr>
            <w:tcW w:type="dxa" w:w="1440"/>
          </w:tcPr>
          <w:p>
            <w:r>
              <w:t>C10.02.01</w:t>
            </w:r>
          </w:p>
        </w:tc>
        <w:tc>
          <w:tcPr>
            <w:tcW w:type="dxa" w:w="1440"/>
          </w:tcPr>
          <w:p>
            <w:r/>
          </w:p>
        </w:tc>
        <w:tc>
          <w:tcPr>
            <w:tcW w:type="dxa" w:w="1440"/>
          </w:tcPr>
          <w:p>
            <w:r/>
          </w:p>
        </w:tc>
        <w:tc>
          <w:tcPr>
            <w:tcW w:type="dxa" w:w="1440"/>
          </w:tcPr>
          <w:p>
            <w:r>
              <w:t>Mort a priori suspecte</w:t>
            </w:r>
          </w:p>
        </w:tc>
        <w:tc>
          <w:tcPr>
            <w:tcW w:type="dxa" w:w="1440"/>
          </w:tcPr>
          <w:p>
            <w:r>
              <w:t>Ex : recueil de témoignage direct ou indirect relatant un probable homicide</w:t>
            </w:r>
          </w:p>
        </w:tc>
        <w:tc>
          <w:tcPr>
            <w:tcW w:type="dxa" w:w="1440"/>
          </w:tcPr>
          <w:p>
            <w:r/>
          </w:p>
        </w:tc>
      </w:tr>
      <w:tr>
        <w:tc>
          <w:tcPr>
            <w:tcW w:type="dxa" w:w="1440"/>
          </w:tcPr>
          <w:p>
            <w:r>
              <w:t>C10.02.02</w:t>
            </w:r>
          </w:p>
        </w:tc>
        <w:tc>
          <w:tcPr>
            <w:tcW w:type="dxa" w:w="1440"/>
          </w:tcPr>
          <w:p>
            <w:r/>
          </w:p>
        </w:tc>
        <w:tc>
          <w:tcPr>
            <w:tcW w:type="dxa" w:w="1440"/>
          </w:tcPr>
          <w:p>
            <w:r/>
          </w:p>
        </w:tc>
        <w:tc>
          <w:tcPr>
            <w:tcW w:type="dxa" w:w="1440"/>
          </w:tcPr>
          <w:p>
            <w:r>
              <w:t>Mort a priori naturelle</w:t>
            </w:r>
          </w:p>
        </w:tc>
        <w:tc>
          <w:tcPr>
            <w:tcW w:type="dxa" w:w="1440"/>
          </w:tcPr>
          <w:p>
            <w:r>
              <w:t>Ex : recueil de témoignage direct ou indirect relatant un probable accident</w:t>
            </w:r>
          </w:p>
        </w:tc>
        <w:tc>
          <w:tcPr>
            <w:tcW w:type="dxa" w:w="1440"/>
          </w:tcPr>
          <w:p>
            <w:r/>
          </w:p>
        </w:tc>
      </w:tr>
      <w:tr>
        <w:tc>
          <w:tcPr>
            <w:tcW w:type="dxa" w:w="1440"/>
          </w:tcPr>
          <w:p>
            <w:r>
              <w:t>C10.03.00</w:t>
            </w:r>
          </w:p>
        </w:tc>
        <w:tc>
          <w:tcPr>
            <w:tcW w:type="dxa" w:w="1440"/>
          </w:tcPr>
          <w:p>
            <w:r/>
          </w:p>
        </w:tc>
        <w:tc>
          <w:tcPr>
            <w:tcW w:type="dxa" w:w="1440"/>
          </w:tcPr>
          <w:p>
            <w:r>
              <w:t>Disparition ou découverte d’objet</w:t>
            </w:r>
          </w:p>
        </w:tc>
        <w:tc>
          <w:tcPr>
            <w:tcW w:type="dxa" w:w="1440"/>
          </w:tcPr>
          <w:p>
            <w:r/>
          </w:p>
        </w:tc>
        <w:tc>
          <w:tcPr>
            <w:tcW w:type="dxa" w:w="1440"/>
          </w:tcPr>
          <w:p>
            <w:r/>
          </w:p>
        </w:tc>
        <w:tc>
          <w:tcPr>
            <w:tcW w:type="dxa" w:w="1440"/>
          </w:tcPr>
          <w:p>
            <w:r/>
          </w:p>
        </w:tc>
      </w:tr>
      <w:tr>
        <w:tc>
          <w:tcPr>
            <w:tcW w:type="dxa" w:w="1440"/>
          </w:tcPr>
          <w:p>
            <w:r>
              <w:t>C10.03.01</w:t>
            </w:r>
          </w:p>
        </w:tc>
        <w:tc>
          <w:tcPr>
            <w:tcW w:type="dxa" w:w="1440"/>
          </w:tcPr>
          <w:p>
            <w:r/>
          </w:p>
        </w:tc>
        <w:tc>
          <w:tcPr>
            <w:tcW w:type="dxa" w:w="1440"/>
          </w:tcPr>
          <w:p>
            <w:r/>
          </w:p>
        </w:tc>
        <w:tc>
          <w:tcPr>
            <w:tcW w:type="dxa" w:w="1440"/>
          </w:tcPr>
          <w:p>
            <w:r>
              <w:t>Disparition d'objet</w:t>
            </w:r>
          </w:p>
        </w:tc>
        <w:tc>
          <w:tcPr>
            <w:tcW w:type="dxa" w:w="1440"/>
          </w:tcPr>
          <w:p>
            <w:r>
              <w:t>Dont perte</w:t>
            </w:r>
          </w:p>
        </w:tc>
        <w:tc>
          <w:tcPr>
            <w:tcW w:type="dxa" w:w="1440"/>
          </w:tcPr>
          <w:p>
            <w:r/>
          </w:p>
        </w:tc>
      </w:tr>
      <w:tr>
        <w:tc>
          <w:tcPr>
            <w:tcW w:type="dxa" w:w="1440"/>
          </w:tcPr>
          <w:p>
            <w:r>
              <w:t>C10.03.02</w:t>
            </w:r>
          </w:p>
        </w:tc>
        <w:tc>
          <w:tcPr>
            <w:tcW w:type="dxa" w:w="1440"/>
          </w:tcPr>
          <w:p>
            <w:r/>
          </w:p>
        </w:tc>
        <w:tc>
          <w:tcPr>
            <w:tcW w:type="dxa" w:w="1440"/>
          </w:tcPr>
          <w:p>
            <w:r/>
          </w:p>
        </w:tc>
        <w:tc>
          <w:tcPr>
            <w:tcW w:type="dxa" w:w="1440"/>
          </w:tcPr>
          <w:p>
            <w:r>
              <w:t>Découverte d’objet</w:t>
            </w:r>
          </w:p>
        </w:tc>
        <w:tc>
          <w:tcPr>
            <w:tcW w:type="dxa" w:w="1440"/>
          </w:tcPr>
          <w:p>
            <w:r>
              <w:t>Dont coffre-fort</w:t>
            </w:r>
          </w:p>
        </w:tc>
        <w:tc>
          <w:tcPr>
            <w:tcW w:type="dxa" w:w="1440"/>
          </w:tcPr>
          <w:p>
            <w:r/>
          </w:p>
        </w:tc>
      </w:tr>
      <w:tr>
        <w:tc>
          <w:tcPr>
            <w:tcW w:type="dxa" w:w="1440"/>
          </w:tcPr>
          <w:p>
            <w:r>
              <w:t>C10.04.00</w:t>
            </w:r>
          </w:p>
        </w:tc>
        <w:tc>
          <w:tcPr>
            <w:tcW w:type="dxa" w:w="1440"/>
          </w:tcPr>
          <w:p>
            <w:r/>
          </w:p>
        </w:tc>
        <w:tc>
          <w:tcPr>
            <w:tcW w:type="dxa" w:w="1440"/>
          </w:tcPr>
          <w:p>
            <w:r>
              <w:t>Disparition ou découverte d’engin explosif</w:t>
            </w:r>
          </w:p>
        </w:tc>
        <w:tc>
          <w:tcPr>
            <w:tcW w:type="dxa" w:w="1440"/>
          </w:tcPr>
          <w:p>
            <w:r/>
          </w:p>
        </w:tc>
        <w:tc>
          <w:tcPr>
            <w:tcW w:type="dxa" w:w="1440"/>
          </w:tcPr>
          <w:p>
            <w:r/>
          </w:p>
        </w:tc>
        <w:tc>
          <w:tcPr>
            <w:tcW w:type="dxa" w:w="1440"/>
          </w:tcPr>
          <w:p>
            <w:r/>
          </w:p>
        </w:tc>
      </w:tr>
      <w:tr>
        <w:tc>
          <w:tcPr>
            <w:tcW w:type="dxa" w:w="1440"/>
          </w:tcPr>
          <w:p>
            <w:r>
              <w:t>C10.04.01</w:t>
            </w:r>
          </w:p>
        </w:tc>
        <w:tc>
          <w:tcPr>
            <w:tcW w:type="dxa" w:w="1440"/>
          </w:tcPr>
          <w:p>
            <w:r/>
          </w:p>
        </w:tc>
        <w:tc>
          <w:tcPr>
            <w:tcW w:type="dxa" w:w="1440"/>
          </w:tcPr>
          <w:p>
            <w:r/>
          </w:p>
        </w:tc>
        <w:tc>
          <w:tcPr>
            <w:tcW w:type="dxa" w:w="1440"/>
          </w:tcPr>
          <w:p>
            <w:r>
              <w:t>Disparition d’engin explosif</w:t>
            </w:r>
          </w:p>
        </w:tc>
        <w:tc>
          <w:tcPr>
            <w:tcW w:type="dxa" w:w="1440"/>
          </w:tcPr>
          <w:p>
            <w:r/>
          </w:p>
        </w:tc>
        <w:tc>
          <w:tcPr>
            <w:tcW w:type="dxa" w:w="1440"/>
          </w:tcPr>
          <w:p>
            <w:r/>
          </w:p>
        </w:tc>
      </w:tr>
      <w:tr>
        <w:tc>
          <w:tcPr>
            <w:tcW w:type="dxa" w:w="1440"/>
          </w:tcPr>
          <w:p>
            <w:r>
              <w:t>C10.04.02</w:t>
            </w:r>
          </w:p>
        </w:tc>
        <w:tc>
          <w:tcPr>
            <w:tcW w:type="dxa" w:w="1440"/>
          </w:tcPr>
          <w:p>
            <w:r/>
          </w:p>
        </w:tc>
        <w:tc>
          <w:tcPr>
            <w:tcW w:type="dxa" w:w="1440"/>
          </w:tcPr>
          <w:p>
            <w:r/>
          </w:p>
        </w:tc>
        <w:tc>
          <w:tcPr>
            <w:tcW w:type="dxa" w:w="1440"/>
          </w:tcPr>
          <w:p>
            <w:r>
              <w:t>Découverte d’engin explosif</w:t>
            </w:r>
          </w:p>
        </w:tc>
        <w:tc>
          <w:tcPr>
            <w:tcW w:type="dxa" w:w="1440"/>
          </w:tcPr>
          <w:p>
            <w:r/>
          </w:p>
        </w:tc>
        <w:tc>
          <w:tcPr>
            <w:tcW w:type="dxa" w:w="1440"/>
          </w:tcPr>
          <w:p>
            <w:r/>
          </w:p>
        </w:tc>
      </w:tr>
      <w:tr>
        <w:tc>
          <w:tcPr>
            <w:tcW w:type="dxa" w:w="1440"/>
          </w:tcPr>
          <w:p>
            <w:r>
              <w:t>C10.05.00</w:t>
            </w:r>
          </w:p>
        </w:tc>
        <w:tc>
          <w:tcPr>
            <w:tcW w:type="dxa" w:w="1440"/>
          </w:tcPr>
          <w:p>
            <w:r/>
          </w:p>
        </w:tc>
        <w:tc>
          <w:tcPr>
            <w:tcW w:type="dxa" w:w="1440"/>
          </w:tcPr>
          <w:p>
            <w:r>
              <w:t>Découverte de stupéfiants</w:t>
            </w:r>
          </w:p>
        </w:tc>
        <w:tc>
          <w:tcPr>
            <w:tcW w:type="dxa" w:w="1440"/>
          </w:tcPr>
          <w:p>
            <w:r/>
          </w:p>
        </w:tc>
        <w:tc>
          <w:tcPr>
            <w:tcW w:type="dxa" w:w="1440"/>
          </w:tcPr>
          <w:p>
            <w:r/>
          </w:p>
        </w:tc>
        <w:tc>
          <w:tcPr>
            <w:tcW w:type="dxa" w:w="1440"/>
          </w:tcPr>
          <w:p>
            <w:r/>
          </w:p>
        </w:tc>
      </w:tr>
      <w:tr>
        <w:tc>
          <w:tcPr>
            <w:tcW w:type="dxa" w:w="1440"/>
          </w:tcPr>
          <w:p>
            <w:r>
              <w:t>C10.06.00</w:t>
            </w:r>
          </w:p>
        </w:tc>
        <w:tc>
          <w:tcPr>
            <w:tcW w:type="dxa" w:w="1440"/>
          </w:tcPr>
          <w:p>
            <w:r/>
          </w:p>
        </w:tc>
        <w:tc>
          <w:tcPr>
            <w:tcW w:type="dxa" w:w="1440"/>
          </w:tcPr>
          <w:p>
            <w:r>
              <w:t>Découverte d’armes</w:t>
            </w:r>
          </w:p>
        </w:tc>
        <w:tc>
          <w:tcPr>
            <w:tcW w:type="dxa" w:w="1440"/>
          </w:tcPr>
          <w:p>
            <w:r/>
          </w:p>
        </w:tc>
        <w:tc>
          <w:tcPr>
            <w:tcW w:type="dxa" w:w="1440"/>
          </w:tcPr>
          <w:p>
            <w:r/>
          </w:p>
        </w:tc>
        <w:tc>
          <w:tcPr>
            <w:tcW w:type="dxa" w:w="1440"/>
          </w:tcPr>
          <w:p>
            <w:r/>
          </w:p>
        </w:tc>
      </w:tr>
      <w:tr>
        <w:tc>
          <w:tcPr>
            <w:tcW w:type="dxa" w:w="1440"/>
          </w:tcPr>
          <w:p>
            <w:r>
              <w:t>C10.07.00</w:t>
            </w:r>
          </w:p>
        </w:tc>
        <w:tc>
          <w:tcPr>
            <w:tcW w:type="dxa" w:w="1440"/>
          </w:tcPr>
          <w:p>
            <w:r/>
          </w:p>
        </w:tc>
        <w:tc>
          <w:tcPr>
            <w:tcW w:type="dxa" w:w="1440"/>
          </w:tcPr>
          <w:p>
            <w:r>
              <w:t>Découverte de véhicule volé</w:t>
            </w:r>
          </w:p>
        </w:tc>
        <w:tc>
          <w:tcPr>
            <w:tcW w:type="dxa" w:w="1440"/>
          </w:tcPr>
          <w:p>
            <w:r/>
          </w:p>
        </w:tc>
        <w:tc>
          <w:tcPr>
            <w:tcW w:type="dxa" w:w="1440"/>
          </w:tcPr>
          <w:p>
            <w:r/>
          </w:p>
        </w:tc>
        <w:tc>
          <w:tcPr>
            <w:tcW w:type="dxa" w:w="1440"/>
          </w:tcPr>
          <w:p>
            <w:r/>
          </w:p>
        </w:tc>
      </w:tr>
      <w:tr>
        <w:tc>
          <w:tcPr>
            <w:tcW w:type="dxa" w:w="1440"/>
          </w:tcPr>
          <w:p>
            <w:r>
              <w:t>C10.08.00</w:t>
            </w:r>
          </w:p>
        </w:tc>
        <w:tc>
          <w:tcPr>
            <w:tcW w:type="dxa" w:w="1440"/>
          </w:tcPr>
          <w:p>
            <w:r/>
          </w:p>
        </w:tc>
        <w:tc>
          <w:tcPr>
            <w:tcW w:type="dxa" w:w="1440"/>
          </w:tcPr>
          <w:p>
            <w:r>
              <w:t>Autre découverte</w:t>
            </w:r>
          </w:p>
        </w:tc>
        <w:tc>
          <w:tcPr>
            <w:tcW w:type="dxa" w:w="1440"/>
          </w:tcPr>
          <w:p>
            <w:r/>
          </w:p>
        </w:tc>
        <w:tc>
          <w:tcPr>
            <w:tcW w:type="dxa" w:w="1440"/>
          </w:tcPr>
          <w:p>
            <w:r/>
          </w:p>
        </w:tc>
        <w:tc>
          <w:tcPr>
            <w:tcW w:type="dxa" w:w="1440"/>
          </w:tcPr>
          <w:p>
            <w:r/>
          </w:p>
        </w:tc>
      </w:tr>
      <w:tr>
        <w:tc>
          <w:tcPr>
            <w:tcW w:type="dxa" w:w="1440"/>
          </w:tcPr>
          <w:p>
            <w:r>
              <w:t>C11.00.00</w:t>
            </w:r>
          </w:p>
        </w:tc>
        <w:tc>
          <w:tcPr>
            <w:tcW w:type="dxa" w:w="1440"/>
          </w:tcPr>
          <w:p>
            <w:r>
              <w:t>Autre nature de fait</w:t>
            </w:r>
          </w:p>
        </w:tc>
        <w:tc>
          <w:tcPr>
            <w:tcW w:type="dxa" w:w="1440"/>
          </w:tcPr>
          <w:p>
            <w:r/>
          </w:p>
        </w:tc>
        <w:tc>
          <w:tcPr>
            <w:tcW w:type="dxa" w:w="1440"/>
          </w:tcPr>
          <w:p>
            <w:r/>
          </w:p>
        </w:tc>
        <w:tc>
          <w:tcPr>
            <w:tcW w:type="dxa" w:w="1440"/>
          </w:tcPr>
          <w:p>
            <w:r/>
          </w:p>
        </w:tc>
        <w:tc>
          <w:tcPr>
            <w:tcW w:type="dxa" w:w="1440"/>
          </w:tcPr>
          <w:p>
            <w:r/>
          </w:p>
        </w:tc>
      </w:tr>
      <w:tr>
        <w:tc>
          <w:tcPr>
            <w:tcW w:type="dxa" w:w="1440"/>
          </w:tcPr>
          <w:p>
            <w:r>
              <w:t>C11.01.00</w:t>
            </w:r>
          </w:p>
        </w:tc>
        <w:tc>
          <w:tcPr>
            <w:tcW w:type="dxa" w:w="1440"/>
          </w:tcPr>
          <w:p>
            <w:r/>
          </w:p>
        </w:tc>
        <w:tc>
          <w:tcPr>
            <w:tcW w:type="dxa" w:w="1440"/>
          </w:tcPr>
          <w:p>
            <w:r>
              <w:t>Alarme</w:t>
            </w:r>
          </w:p>
        </w:tc>
        <w:tc>
          <w:tcPr>
            <w:tcW w:type="dxa" w:w="1440"/>
          </w:tcPr>
          <w:p>
            <w:r/>
          </w:p>
        </w:tc>
        <w:tc>
          <w:tcPr>
            <w:tcW w:type="dxa" w:w="1440"/>
          </w:tcPr>
          <w:p>
            <w:r/>
          </w:p>
        </w:tc>
        <w:tc>
          <w:tcPr>
            <w:tcW w:type="dxa" w:w="1440"/>
          </w:tcPr>
          <w:p>
            <w:r>
              <w:t>Dont télésurveillance et RAMSES</w:t>
            </w:r>
          </w:p>
        </w:tc>
      </w:tr>
      <w:tr>
        <w:tc>
          <w:tcPr>
            <w:tcW w:type="dxa" w:w="1440"/>
          </w:tcPr>
          <w:p>
            <w:r>
              <w:t>C11.02.00</w:t>
            </w:r>
          </w:p>
        </w:tc>
        <w:tc>
          <w:tcPr>
            <w:tcW w:type="dxa" w:w="1440"/>
          </w:tcPr>
          <w:p>
            <w:r/>
          </w:p>
        </w:tc>
        <w:tc>
          <w:tcPr>
            <w:tcW w:type="dxa" w:w="1440"/>
          </w:tcPr>
          <w:p>
            <w:r>
              <w:t>Demande de sécurisation</w:t>
            </w:r>
          </w:p>
        </w:tc>
        <w:tc>
          <w:tcPr>
            <w:tcW w:type="dxa" w:w="1440"/>
          </w:tcPr>
          <w:p>
            <w:r/>
          </w:p>
        </w:tc>
        <w:tc>
          <w:tcPr>
            <w:tcW w:type="dxa" w:w="1440"/>
          </w:tcPr>
          <w:p>
            <w:r/>
          </w:p>
        </w:tc>
        <w:tc>
          <w:tcPr>
            <w:tcW w:type="dxa" w:w="1440"/>
          </w:tcPr>
          <w:p>
            <w:r/>
          </w:p>
        </w:tc>
      </w:tr>
      <w:tr>
        <w:tc>
          <w:tcPr>
            <w:tcW w:type="dxa" w:w="1440"/>
          </w:tcPr>
          <w:p>
            <w:r>
              <w:t>C11.02.01</w:t>
            </w:r>
          </w:p>
        </w:tc>
        <w:tc>
          <w:tcPr>
            <w:tcW w:type="dxa" w:w="1440"/>
          </w:tcPr>
          <w:p>
            <w:r/>
          </w:p>
        </w:tc>
        <w:tc>
          <w:tcPr>
            <w:tcW w:type="dxa" w:w="1440"/>
          </w:tcPr>
          <w:p>
            <w:r/>
          </w:p>
        </w:tc>
        <w:tc>
          <w:tcPr>
            <w:tcW w:type="dxa" w:w="1440"/>
          </w:tcPr>
          <w:p>
            <w:r>
              <w:t>Protection de Drop Zone</w:t>
            </w:r>
          </w:p>
        </w:tc>
        <w:tc>
          <w:tcPr>
            <w:tcW w:type="dxa" w:w="1440"/>
          </w:tcPr>
          <w:p>
            <w:r/>
          </w:p>
        </w:tc>
        <w:tc>
          <w:tcPr>
            <w:tcW w:type="dxa" w:w="1440"/>
          </w:tcPr>
          <w:p>
            <w:r/>
          </w:p>
        </w:tc>
      </w:tr>
      <w:tr>
        <w:tc>
          <w:tcPr>
            <w:tcW w:type="dxa" w:w="1440"/>
          </w:tcPr>
          <w:p>
            <w:r>
              <w:t>C11.02.02</w:t>
            </w:r>
          </w:p>
        </w:tc>
        <w:tc>
          <w:tcPr>
            <w:tcW w:type="dxa" w:w="1440"/>
          </w:tcPr>
          <w:p>
            <w:r/>
          </w:p>
        </w:tc>
        <w:tc>
          <w:tcPr>
            <w:tcW w:type="dxa" w:w="1440"/>
          </w:tcPr>
          <w:p>
            <w:r/>
          </w:p>
        </w:tc>
        <w:tc>
          <w:tcPr>
            <w:tcW w:type="dxa" w:w="1440"/>
          </w:tcPr>
          <w:p>
            <w:r>
              <w:t>Visite sensible autorité / convoi escorte</w:t>
            </w:r>
          </w:p>
        </w:tc>
        <w:tc>
          <w:tcPr>
            <w:tcW w:type="dxa" w:w="1440"/>
          </w:tcPr>
          <w:p>
            <w:r/>
          </w:p>
        </w:tc>
        <w:tc>
          <w:tcPr>
            <w:tcW w:type="dxa" w:w="1440"/>
          </w:tcPr>
          <w:p>
            <w:r/>
          </w:p>
        </w:tc>
      </w:tr>
      <w:tr>
        <w:tc>
          <w:tcPr>
            <w:tcW w:type="dxa" w:w="1440"/>
          </w:tcPr>
          <w:p>
            <w:r>
              <w:t>C11.03.00</w:t>
            </w:r>
          </w:p>
        </w:tc>
        <w:tc>
          <w:tcPr>
            <w:tcW w:type="dxa" w:w="1440"/>
          </w:tcPr>
          <w:p>
            <w:r/>
          </w:p>
        </w:tc>
        <w:tc>
          <w:tcPr>
            <w:tcW w:type="dxa" w:w="1440"/>
          </w:tcPr>
          <w:p>
            <w:r>
              <w:t>Demande d’information et d’orientation</w:t>
            </w:r>
          </w:p>
        </w:tc>
        <w:tc>
          <w:tcPr>
            <w:tcW w:type="dxa" w:w="1440"/>
          </w:tcPr>
          <w:p>
            <w:r/>
          </w:p>
        </w:tc>
        <w:tc>
          <w:tcPr>
            <w:tcW w:type="dxa" w:w="1440"/>
          </w:tcPr>
          <w:p>
            <w:r/>
          </w:p>
        </w:tc>
        <w:tc>
          <w:tcPr>
            <w:tcW w:type="dxa" w:w="1440"/>
          </w:tcPr>
          <w:p>
            <w:r/>
          </w:p>
        </w:tc>
      </w:tr>
      <w:tr>
        <w:tc>
          <w:tcPr>
            <w:tcW w:type="dxa" w:w="1440"/>
          </w:tcPr>
          <w:p>
            <w:r>
              <w:t>C11.03.01</w:t>
            </w:r>
          </w:p>
        </w:tc>
        <w:tc>
          <w:tcPr>
            <w:tcW w:type="dxa" w:w="1440"/>
          </w:tcPr>
          <w:p>
            <w:r/>
          </w:p>
        </w:tc>
        <w:tc>
          <w:tcPr>
            <w:tcW w:type="dxa" w:w="1440"/>
          </w:tcPr>
          <w:p>
            <w:r/>
          </w:p>
        </w:tc>
        <w:tc>
          <w:tcPr>
            <w:tcW w:type="dxa" w:w="1440"/>
          </w:tcPr>
          <w:p>
            <w:r>
              <w:t>Demande de renseignement</w:t>
            </w:r>
          </w:p>
        </w:tc>
        <w:tc>
          <w:tcPr>
            <w:tcW w:type="dxa" w:w="1440"/>
          </w:tcPr>
          <w:p>
            <w:r/>
          </w:p>
        </w:tc>
        <w:tc>
          <w:tcPr>
            <w:tcW w:type="dxa" w:w="1440"/>
          </w:tcPr>
          <w:p>
            <w:r/>
          </w:p>
        </w:tc>
      </w:tr>
      <w:tr>
        <w:tc>
          <w:tcPr>
            <w:tcW w:type="dxa" w:w="1440"/>
          </w:tcPr>
          <w:p>
            <w:r>
              <w:t>C11.03.02</w:t>
            </w:r>
          </w:p>
        </w:tc>
        <w:tc>
          <w:tcPr>
            <w:tcW w:type="dxa" w:w="1440"/>
          </w:tcPr>
          <w:p>
            <w:r/>
          </w:p>
        </w:tc>
        <w:tc>
          <w:tcPr>
            <w:tcW w:type="dxa" w:w="1440"/>
          </w:tcPr>
          <w:p>
            <w:r/>
          </w:p>
        </w:tc>
        <w:tc>
          <w:tcPr>
            <w:tcW w:type="dxa" w:w="1440"/>
          </w:tcPr>
          <w:p>
            <w:r>
              <w:t>Conseil et orientation</w:t>
            </w:r>
          </w:p>
        </w:tc>
        <w:tc>
          <w:tcPr>
            <w:tcW w:type="dxa" w:w="1440"/>
          </w:tcPr>
          <w:p>
            <w:r/>
          </w:p>
        </w:tc>
        <w:tc>
          <w:tcPr>
            <w:tcW w:type="dxa" w:w="1440"/>
          </w:tcPr>
          <w:p>
            <w:r/>
          </w:p>
        </w:tc>
      </w:tr>
      <w:tr>
        <w:tc>
          <w:tcPr>
            <w:tcW w:type="dxa" w:w="1440"/>
          </w:tcPr>
          <w:p>
            <w:r>
              <w:t>C11.04.00</w:t>
            </w:r>
          </w:p>
        </w:tc>
        <w:tc>
          <w:tcPr>
            <w:tcW w:type="dxa" w:w="1440"/>
          </w:tcPr>
          <w:p>
            <w:r/>
          </w:p>
        </w:tc>
        <w:tc>
          <w:tcPr>
            <w:tcW w:type="dxa" w:w="1440"/>
          </w:tcPr>
          <w:p>
            <w:r>
              <w:t>Appels malveillants, appels anonymes intempestifs</w:t>
            </w:r>
          </w:p>
        </w:tc>
        <w:tc>
          <w:tcPr>
            <w:tcW w:type="dxa" w:w="1440"/>
          </w:tcPr>
          <w:p>
            <w:r/>
          </w:p>
        </w:tc>
        <w:tc>
          <w:tcPr>
            <w:tcW w:type="dxa" w:w="1440"/>
          </w:tcPr>
          <w:p>
            <w:r/>
          </w:p>
        </w:tc>
        <w:tc>
          <w:tcPr>
            <w:tcW w:type="dxa" w:w="1440"/>
          </w:tcPr>
          <w:p>
            <w:r/>
          </w:p>
        </w:tc>
      </w:tr>
      <w:tr>
        <w:tc>
          <w:tcPr>
            <w:tcW w:type="dxa" w:w="1440"/>
          </w:tcPr>
          <w:p>
            <w:r>
              <w:t>C11.05.00</w:t>
            </w:r>
          </w:p>
        </w:tc>
        <w:tc>
          <w:tcPr>
            <w:tcW w:type="dxa" w:w="1440"/>
          </w:tcPr>
          <w:p>
            <w:r/>
          </w:p>
        </w:tc>
        <w:tc>
          <w:tcPr>
            <w:tcW w:type="dxa" w:w="1440"/>
          </w:tcPr>
          <w:p>
            <w:r>
              <w:t>Dépannage / panne</w:t>
            </w:r>
          </w:p>
        </w:tc>
        <w:tc>
          <w:tcPr>
            <w:tcW w:type="dxa" w:w="1440"/>
          </w:tcPr>
          <w:p>
            <w:r/>
          </w:p>
        </w:tc>
        <w:tc>
          <w:tcPr>
            <w:tcW w:type="dxa" w:w="1440"/>
          </w:tcPr>
          <w:p>
            <w:r/>
          </w:p>
        </w:tc>
        <w:tc>
          <w:tcPr>
            <w:tcW w:type="dxa" w:w="1440"/>
          </w:tcPr>
          <w:p>
            <w:r/>
          </w:p>
        </w:tc>
      </w:tr>
      <w:tr>
        <w:tc>
          <w:tcPr>
            <w:tcW w:type="dxa" w:w="1440"/>
          </w:tcPr>
          <w:p>
            <w:r>
              <w:t>C11.05.01</w:t>
            </w:r>
          </w:p>
        </w:tc>
        <w:tc>
          <w:tcPr>
            <w:tcW w:type="dxa" w:w="1440"/>
          </w:tcPr>
          <w:p>
            <w:r/>
          </w:p>
        </w:tc>
        <w:tc>
          <w:tcPr>
            <w:tcW w:type="dxa" w:w="1440"/>
          </w:tcPr>
          <w:p>
            <w:r/>
          </w:p>
        </w:tc>
        <w:tc>
          <w:tcPr>
            <w:tcW w:type="dxa" w:w="1440"/>
          </w:tcPr>
          <w:p>
            <w:r>
              <w:t>Echouement, naufrage</w:t>
            </w:r>
          </w:p>
        </w:tc>
        <w:tc>
          <w:tcPr>
            <w:tcW w:type="dxa" w:w="1440"/>
          </w:tcPr>
          <w:p>
            <w:r/>
          </w:p>
        </w:tc>
        <w:tc>
          <w:tcPr>
            <w:tcW w:type="dxa" w:w="1440"/>
          </w:tcPr>
          <w:p>
            <w:r/>
          </w:p>
        </w:tc>
      </w:tr>
      <w:tr>
        <w:tc>
          <w:tcPr>
            <w:tcW w:type="dxa" w:w="1440"/>
          </w:tcPr>
          <w:p>
            <w:r>
              <w:t>C11.05.02</w:t>
            </w:r>
          </w:p>
        </w:tc>
        <w:tc>
          <w:tcPr>
            <w:tcW w:type="dxa" w:w="1440"/>
          </w:tcPr>
          <w:p>
            <w:r/>
          </w:p>
        </w:tc>
        <w:tc>
          <w:tcPr>
            <w:tcW w:type="dxa" w:w="1440"/>
          </w:tcPr>
          <w:p>
            <w:r/>
          </w:p>
        </w:tc>
        <w:tc>
          <w:tcPr>
            <w:tcW w:type="dxa" w:w="1440"/>
          </w:tcPr>
          <w:p>
            <w:r>
              <w:t>Dépannage véhicule</w:t>
            </w:r>
          </w:p>
        </w:tc>
        <w:tc>
          <w:tcPr>
            <w:tcW w:type="dxa" w:w="1440"/>
          </w:tcPr>
          <w:p>
            <w:r/>
          </w:p>
        </w:tc>
        <w:tc>
          <w:tcPr>
            <w:tcW w:type="dxa" w:w="1440"/>
          </w:tcPr>
          <w:p>
            <w:r/>
          </w:p>
        </w:tc>
      </w:tr>
      <w:tr>
        <w:tc>
          <w:tcPr>
            <w:tcW w:type="dxa" w:w="1440"/>
          </w:tcPr>
          <w:p>
            <w:r>
              <w:t>C11.05.03</w:t>
            </w:r>
          </w:p>
        </w:tc>
        <w:tc>
          <w:tcPr>
            <w:tcW w:type="dxa" w:w="1440"/>
          </w:tcPr>
          <w:p>
            <w:r/>
          </w:p>
        </w:tc>
        <w:tc>
          <w:tcPr>
            <w:tcW w:type="dxa" w:w="1440"/>
          </w:tcPr>
          <w:p>
            <w:r/>
          </w:p>
        </w:tc>
        <w:tc>
          <w:tcPr>
            <w:tcW w:type="dxa" w:w="1440"/>
          </w:tcPr>
          <w:p>
            <w:r>
              <w:t>Porte verrouillée</w:t>
            </w:r>
          </w:p>
        </w:tc>
        <w:tc>
          <w:tcPr>
            <w:tcW w:type="dxa" w:w="1440"/>
          </w:tcPr>
          <w:p>
            <w:r/>
          </w:p>
        </w:tc>
        <w:tc>
          <w:tcPr>
            <w:tcW w:type="dxa" w:w="1440"/>
          </w:tcPr>
          <w:p>
            <w:r/>
          </w:p>
        </w:tc>
      </w:tr>
      <w:tr>
        <w:tc>
          <w:tcPr>
            <w:tcW w:type="dxa" w:w="1440"/>
          </w:tcPr>
          <w:p>
            <w:r>
              <w:t>C11.06.00</w:t>
            </w:r>
          </w:p>
        </w:tc>
        <w:tc>
          <w:tcPr>
            <w:tcW w:type="dxa" w:w="1440"/>
          </w:tcPr>
          <w:p>
            <w:r/>
          </w:p>
        </w:tc>
        <w:tc>
          <w:tcPr>
            <w:tcW w:type="dxa" w:w="1440"/>
          </w:tcPr>
          <w:p>
            <w:r>
              <w:t>Autre nature de fait</w:t>
            </w:r>
          </w:p>
        </w:tc>
        <w:tc>
          <w:tcPr>
            <w:tcW w:type="dxa" w:w="1440"/>
          </w:tcPr>
          <w:p>
            <w:r/>
          </w:p>
        </w:tc>
        <w:tc>
          <w:tcPr>
            <w:tcW w:type="dxa" w:w="1440"/>
          </w:tcPr>
          <w:p>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b3317a165cd10de70dc68851db9884d1">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1b8430278eece82d06f551ff77398a68"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AAD41528-E77A-4E12-90A8-FDBA4B1BFB10}"/>
</file>

<file path=customXml/itemProps3.xml><?xml version="1.0" encoding="utf-8"?>
<ds:datastoreItem xmlns:ds="http://schemas.openxmlformats.org/officeDocument/2006/customXml" ds:itemID="{DAFCC14B-EEE8-4C7D-8E41-EA486425F9D3}"/>
</file>

<file path=customXml/itemProps4.xml><?xml version="1.0" encoding="utf-8"?>
<ds:datastoreItem xmlns:ds="http://schemas.openxmlformats.org/officeDocument/2006/customXml" ds:itemID="{24D8C3D4-8D91-4968-B99D-D9B7ADDC1531}"/>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